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A6C948" w14:textId="16C2773C" w:rsidR="007166CE" w:rsidRDefault="005B5530" w:rsidP="00F76071">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D64F796" wp14:editId="633390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847AFE" w14:textId="77777777" w:rsidR="007166CE" w:rsidRDefault="007166CE" w:rsidP="00F76071">
      <w:pPr>
        <w:pStyle w:val="berschrift1"/>
      </w:pPr>
      <w:r>
        <w:br w:type="page"/>
      </w:r>
      <w:r>
        <w:lastRenderedPageBreak/>
        <w:t>Vorwort</w:t>
      </w:r>
    </w:p>
    <w:p w14:paraId="0A6F1FB8" w14:textId="77777777" w:rsidR="007166CE" w:rsidRDefault="007E1779" w:rsidP="00F76071">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42092B9" w14:textId="77777777" w:rsidR="007E1779" w:rsidRDefault="008D7463" w:rsidP="00F76071">
      <w:r>
        <w:t xml:space="preserve">Dieses Jahr hat uns allen eine Menge abverlangt – doch Gott hat uns hindurchgetragen. </w:t>
      </w:r>
    </w:p>
    <w:p w14:paraId="50A9A03B" w14:textId="77777777" w:rsidR="008D7463" w:rsidRDefault="008D7463" w:rsidP="00F76071">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674D180" w14:textId="77777777" w:rsidR="007E1779" w:rsidRDefault="007E1779" w:rsidP="00F76071">
      <w:r>
        <w:t>Vielleicht hat aber auch der eine oder die andere Lust, mitzumachen und neue Bücher zu erstellen – sprecht mich einfach an.</w:t>
      </w:r>
    </w:p>
    <w:p w14:paraId="1A95DBB7" w14:textId="77777777" w:rsidR="007166CE" w:rsidRDefault="007166CE" w:rsidP="00F76071">
      <w:r>
        <w:t>Euch allen wünsche ich Gottes reichen Segen und dass Ihr für Euch interessante Texte hier findet. Für Anregungen bin ich immer dankbar.</w:t>
      </w:r>
    </w:p>
    <w:p w14:paraId="021AC883" w14:textId="77777777" w:rsidR="007166CE" w:rsidRDefault="007166CE" w:rsidP="00F76071">
      <w:r>
        <w:t>Gruß &amp; Segen,</w:t>
      </w:r>
    </w:p>
    <w:p w14:paraId="588AF293" w14:textId="77777777" w:rsidR="007166CE" w:rsidRDefault="007166CE" w:rsidP="00F76071">
      <w:r>
        <w:t>Andreas</w:t>
      </w:r>
    </w:p>
    <w:p w14:paraId="6588D8F4" w14:textId="77777777" w:rsidR="0022039F" w:rsidRDefault="007166CE" w:rsidP="00F76071">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64A912" w14:textId="4BB27AAC" w:rsidR="00F76071" w:rsidRDefault="00F76071" w:rsidP="00F76071">
      <w:pPr>
        <w:pStyle w:val="berschrift1"/>
        <w:rPr>
          <w:szCs w:val="36"/>
        </w:rPr>
      </w:pPr>
      <w:r w:rsidRPr="00F76071">
        <w:t xml:space="preserve">Van der </w:t>
      </w:r>
      <w:proofErr w:type="spellStart"/>
      <w:r w:rsidRPr="00F76071">
        <w:t>Scheppinge</w:t>
      </w:r>
      <w:proofErr w:type="spellEnd"/>
      <w:r>
        <w:t xml:space="preserve"> </w:t>
      </w:r>
    </w:p>
    <w:p w14:paraId="0EF9DD15" w14:textId="77777777" w:rsidR="00F76071" w:rsidRDefault="00F76071" w:rsidP="00F76071">
      <w:pPr>
        <w:pStyle w:val="StandardWeb"/>
      </w:pPr>
      <w:r>
        <w:t xml:space="preserve">IM </w:t>
      </w:r>
      <w:proofErr w:type="spellStart"/>
      <w:r>
        <w:t>anfang</w:t>
      </w:r>
      <w:proofErr w:type="spellEnd"/>
      <w:r>
        <w:t xml:space="preserve"> </w:t>
      </w:r>
      <w:proofErr w:type="spellStart"/>
      <w:r>
        <w:t>Godt</w:t>
      </w:r>
      <w:proofErr w:type="spellEnd"/>
      <w:r>
        <w:t xml:space="preserve"> </w:t>
      </w:r>
      <w:proofErr w:type="spellStart"/>
      <w:r>
        <w:t>geschapen</w:t>
      </w:r>
      <w:proofErr w:type="spellEnd"/>
      <w:r>
        <w:t xml:space="preserve"> hat</w:t>
      </w:r>
      <w:r>
        <w:br/>
        <w:t xml:space="preserve">den </w:t>
      </w:r>
      <w:proofErr w:type="spellStart"/>
      <w:r>
        <w:t>Hemmel</w:t>
      </w:r>
      <w:proofErr w:type="spellEnd"/>
      <w:r>
        <w:t xml:space="preserve">, </w:t>
      </w:r>
      <w:proofErr w:type="spellStart"/>
      <w:r>
        <w:t>Erd</w:t>
      </w:r>
      <w:proofErr w:type="spellEnd"/>
      <w:r>
        <w:t xml:space="preserve"> </w:t>
      </w:r>
      <w:proofErr w:type="spellStart"/>
      <w:r>
        <w:t>vnd</w:t>
      </w:r>
      <w:proofErr w:type="spellEnd"/>
      <w:r>
        <w:t xml:space="preserve"> </w:t>
      </w:r>
      <w:proofErr w:type="spellStart"/>
      <w:r>
        <w:t>eren</w:t>
      </w:r>
      <w:proofErr w:type="spellEnd"/>
      <w:r>
        <w:t xml:space="preserve"> </w:t>
      </w:r>
      <w:proofErr w:type="spellStart"/>
      <w:r>
        <w:t>zyrath</w:t>
      </w:r>
      <w:proofErr w:type="spellEnd"/>
      <w:r>
        <w:t>;</w:t>
      </w:r>
      <w:r>
        <w:br/>
        <w:t xml:space="preserve">De </w:t>
      </w:r>
      <w:proofErr w:type="spellStart"/>
      <w:r>
        <w:t>Erd</w:t>
      </w:r>
      <w:proofErr w:type="spellEnd"/>
      <w:r>
        <w:t xml:space="preserve"> was </w:t>
      </w:r>
      <w:proofErr w:type="spellStart"/>
      <w:r>
        <w:t>wöst</w:t>
      </w:r>
      <w:proofErr w:type="spellEnd"/>
      <w:r>
        <w:t xml:space="preserve"> </w:t>
      </w:r>
      <w:proofErr w:type="spellStart"/>
      <w:r>
        <w:t>vnd</w:t>
      </w:r>
      <w:proofErr w:type="spellEnd"/>
      <w:r>
        <w:t xml:space="preserve"> </w:t>
      </w:r>
      <w:proofErr w:type="spellStart"/>
      <w:r>
        <w:t>leddich</w:t>
      </w:r>
      <w:proofErr w:type="spellEnd"/>
      <w:r>
        <w:t xml:space="preserve"> </w:t>
      </w:r>
      <w:proofErr w:type="spellStart"/>
      <w:r>
        <w:t>euen</w:t>
      </w:r>
      <w:proofErr w:type="spellEnd"/>
      <w:r>
        <w:t>,</w:t>
      </w:r>
      <w:r>
        <w:br/>
        <w:t xml:space="preserve">Gades Geist </w:t>
      </w:r>
      <w:proofErr w:type="spellStart"/>
      <w:r>
        <w:t>dede</w:t>
      </w:r>
      <w:proofErr w:type="spellEnd"/>
      <w:r>
        <w:t xml:space="preserve"> </w:t>
      </w:r>
      <w:proofErr w:type="spellStart"/>
      <w:r>
        <w:t>vp</w:t>
      </w:r>
      <w:proofErr w:type="spellEnd"/>
      <w:r>
        <w:t xml:space="preserve"> dem </w:t>
      </w:r>
      <w:proofErr w:type="spellStart"/>
      <w:r>
        <w:t>water</w:t>
      </w:r>
      <w:proofErr w:type="spellEnd"/>
      <w:r>
        <w:t xml:space="preserve"> </w:t>
      </w:r>
      <w:proofErr w:type="spellStart"/>
      <w:r>
        <w:t>sweuen</w:t>
      </w:r>
      <w:proofErr w:type="spellEnd"/>
      <w:r>
        <w:t>.</w:t>
      </w:r>
    </w:p>
    <w:p w14:paraId="22A33091" w14:textId="77777777" w:rsidR="00F76071" w:rsidRDefault="00F76071" w:rsidP="00F76071">
      <w:pPr>
        <w:pStyle w:val="berschrift2"/>
      </w:pPr>
      <w:proofErr w:type="spellStart"/>
      <w:r>
        <w:rPr>
          <w:rStyle w:val="Fett"/>
        </w:rPr>
        <w:t>Sündach</w:t>
      </w:r>
      <w:proofErr w:type="spellEnd"/>
      <w:r>
        <w:t>.</w:t>
      </w:r>
    </w:p>
    <w:p w14:paraId="698AFE85" w14:textId="77777777" w:rsidR="00F76071" w:rsidRDefault="00F76071" w:rsidP="00F76071">
      <w:pPr>
        <w:pStyle w:val="StandardWeb"/>
      </w:pPr>
      <w:r>
        <w:t xml:space="preserve">Am ersten </w:t>
      </w:r>
      <w:proofErr w:type="spellStart"/>
      <w:r>
        <w:t>dage</w:t>
      </w:r>
      <w:proofErr w:type="spellEnd"/>
      <w:r>
        <w:t xml:space="preserve"> </w:t>
      </w:r>
      <w:proofErr w:type="spellStart"/>
      <w:r>
        <w:t>schop</w:t>
      </w:r>
      <w:proofErr w:type="spellEnd"/>
      <w:r>
        <w:t xml:space="preserve"> </w:t>
      </w:r>
      <w:proofErr w:type="spellStart"/>
      <w:r>
        <w:t>Godt</w:t>
      </w:r>
      <w:proofErr w:type="spellEnd"/>
      <w:r>
        <w:t xml:space="preserve"> dat licht</w:t>
      </w:r>
      <w:r>
        <w:br/>
      </w:r>
      <w:proofErr w:type="spellStart"/>
      <w:r>
        <w:t>vnd</w:t>
      </w:r>
      <w:proofErr w:type="spellEnd"/>
      <w:r>
        <w:t xml:space="preserve"> </w:t>
      </w:r>
      <w:proofErr w:type="spellStart"/>
      <w:r>
        <w:t>scheidt</w:t>
      </w:r>
      <w:proofErr w:type="spellEnd"/>
      <w:r>
        <w:t xml:space="preserve"> dar van de </w:t>
      </w:r>
      <w:proofErr w:type="spellStart"/>
      <w:r>
        <w:t>düsternis</w:t>
      </w:r>
      <w:proofErr w:type="spellEnd"/>
      <w:r>
        <w:t xml:space="preserve"> </w:t>
      </w:r>
      <w:proofErr w:type="spellStart"/>
      <w:r>
        <w:t>slicht</w:t>
      </w:r>
      <w:proofErr w:type="spellEnd"/>
      <w:r>
        <w:t>,</w:t>
      </w:r>
      <w:r>
        <w:br/>
        <w:t xml:space="preserve">Dat licht he </w:t>
      </w:r>
      <w:proofErr w:type="spellStart"/>
      <w:r>
        <w:t>nömende</w:t>
      </w:r>
      <w:proofErr w:type="spellEnd"/>
      <w:r>
        <w:t xml:space="preserve"> </w:t>
      </w:r>
      <w:proofErr w:type="spellStart"/>
      <w:r>
        <w:t>gantz</w:t>
      </w:r>
      <w:proofErr w:type="spellEnd"/>
      <w:r>
        <w:t xml:space="preserve"> </w:t>
      </w:r>
      <w:proofErr w:type="spellStart"/>
      <w:r>
        <w:t>syn</w:t>
      </w:r>
      <w:proofErr w:type="spellEnd"/>
      <w:r>
        <w:t xml:space="preserve"> den </w:t>
      </w:r>
      <w:proofErr w:type="spellStart"/>
      <w:r>
        <w:t>dach</w:t>
      </w:r>
      <w:proofErr w:type="spellEnd"/>
      <w:r>
        <w:t>,</w:t>
      </w:r>
      <w:r>
        <w:br/>
        <w:t xml:space="preserve">de </w:t>
      </w:r>
      <w:proofErr w:type="spellStart"/>
      <w:r>
        <w:t>düsternis</w:t>
      </w:r>
      <w:proofErr w:type="spellEnd"/>
      <w:r>
        <w:t xml:space="preserve"> </w:t>
      </w:r>
      <w:proofErr w:type="spellStart"/>
      <w:r>
        <w:t>nömede</w:t>
      </w:r>
      <w:proofErr w:type="spellEnd"/>
      <w:r>
        <w:t xml:space="preserve"> he </w:t>
      </w:r>
      <w:proofErr w:type="spellStart"/>
      <w:r>
        <w:t>ock</w:t>
      </w:r>
      <w:proofErr w:type="spellEnd"/>
      <w:r>
        <w:t xml:space="preserve"> de </w:t>
      </w:r>
      <w:proofErr w:type="spellStart"/>
      <w:r>
        <w:t>nacht</w:t>
      </w:r>
      <w:proofErr w:type="spellEnd"/>
      <w:r>
        <w:t>.</w:t>
      </w:r>
    </w:p>
    <w:p w14:paraId="145317F9" w14:textId="77777777" w:rsidR="00F76071" w:rsidRDefault="00F76071" w:rsidP="00F76071">
      <w:pPr>
        <w:pStyle w:val="StandardWeb"/>
      </w:pPr>
      <w:r>
        <w:t xml:space="preserve">Do wart </w:t>
      </w:r>
      <w:proofErr w:type="spellStart"/>
      <w:r>
        <w:t>vth</w:t>
      </w:r>
      <w:proofErr w:type="spellEnd"/>
      <w:r>
        <w:t xml:space="preserve"> </w:t>
      </w:r>
      <w:proofErr w:type="spellStart"/>
      <w:r>
        <w:t>Auend</w:t>
      </w:r>
      <w:proofErr w:type="spellEnd"/>
      <w:r>
        <w:t xml:space="preserve"> </w:t>
      </w:r>
      <w:proofErr w:type="spellStart"/>
      <w:r>
        <w:t>vnd</w:t>
      </w:r>
      <w:proofErr w:type="spellEnd"/>
      <w:r>
        <w:t xml:space="preserve"> morgen </w:t>
      </w:r>
      <w:proofErr w:type="spellStart"/>
      <w:r>
        <w:t>fyn</w:t>
      </w:r>
      <w:proofErr w:type="spellEnd"/>
      <w:r>
        <w:br/>
        <w:t xml:space="preserve">de erste </w:t>
      </w:r>
      <w:proofErr w:type="spellStart"/>
      <w:r>
        <w:t>dach</w:t>
      </w:r>
      <w:proofErr w:type="spellEnd"/>
      <w:r>
        <w:t xml:space="preserve"> in klarem </w:t>
      </w:r>
      <w:proofErr w:type="spellStart"/>
      <w:r>
        <w:t>schyn</w:t>
      </w:r>
      <w:proofErr w:type="spellEnd"/>
      <w:r>
        <w:t>,</w:t>
      </w:r>
      <w:r>
        <w:br/>
        <w:t xml:space="preserve">Den </w:t>
      </w:r>
      <w:proofErr w:type="spellStart"/>
      <w:r>
        <w:t>Godt</w:t>
      </w:r>
      <w:proofErr w:type="spellEnd"/>
      <w:r>
        <w:t xml:space="preserve"> de </w:t>
      </w:r>
      <w:proofErr w:type="spellStart"/>
      <w:r>
        <w:t>Allmechtige</w:t>
      </w:r>
      <w:proofErr w:type="spellEnd"/>
      <w:r>
        <w:t xml:space="preserve"> </w:t>
      </w:r>
      <w:proofErr w:type="spellStart"/>
      <w:r>
        <w:t>geschapen</w:t>
      </w:r>
      <w:proofErr w:type="spellEnd"/>
      <w:r>
        <w:t xml:space="preserve"> hat</w:t>
      </w:r>
      <w:r>
        <w:br/>
      </w:r>
      <w:proofErr w:type="spellStart"/>
      <w:r>
        <w:t>tho</w:t>
      </w:r>
      <w:proofErr w:type="spellEnd"/>
      <w:r>
        <w:t xml:space="preserve"> </w:t>
      </w:r>
      <w:proofErr w:type="spellStart"/>
      <w:r>
        <w:t>eren</w:t>
      </w:r>
      <w:proofErr w:type="spellEnd"/>
      <w:r>
        <w:t xml:space="preserve"> </w:t>
      </w:r>
      <w:proofErr w:type="spellStart"/>
      <w:r>
        <w:t>syner</w:t>
      </w:r>
      <w:proofErr w:type="spellEnd"/>
      <w:r>
        <w:t xml:space="preserve"> </w:t>
      </w:r>
      <w:proofErr w:type="spellStart"/>
      <w:r>
        <w:t>Mayestat</w:t>
      </w:r>
      <w:proofErr w:type="spellEnd"/>
      <w:r>
        <w:t>.</w:t>
      </w:r>
    </w:p>
    <w:p w14:paraId="52CB7543" w14:textId="77777777" w:rsidR="00F76071" w:rsidRDefault="00F76071" w:rsidP="00F76071">
      <w:pPr>
        <w:pStyle w:val="berschrift2"/>
      </w:pPr>
      <w:proofErr w:type="spellStart"/>
      <w:r>
        <w:rPr>
          <w:rStyle w:val="Fett"/>
        </w:rPr>
        <w:t>Maendach</w:t>
      </w:r>
      <w:proofErr w:type="spellEnd"/>
      <w:r>
        <w:t>.</w:t>
      </w:r>
    </w:p>
    <w:p w14:paraId="625E61F5" w14:textId="77777777" w:rsidR="00F76071" w:rsidRDefault="00F76071" w:rsidP="00F76071">
      <w:pPr>
        <w:pStyle w:val="StandardWeb"/>
      </w:pPr>
      <w:r>
        <w:t xml:space="preserve">Am andern </w:t>
      </w:r>
      <w:proofErr w:type="spellStart"/>
      <w:r>
        <w:t>dach</w:t>
      </w:r>
      <w:proofErr w:type="spellEnd"/>
      <w:r>
        <w:t xml:space="preserve"> ein Veste </w:t>
      </w:r>
      <w:proofErr w:type="spellStart"/>
      <w:r>
        <w:t>bereidt</w:t>
      </w:r>
      <w:proofErr w:type="spellEnd"/>
      <w:r>
        <w:t>,</w:t>
      </w:r>
      <w:r>
        <w:br/>
        <w:t xml:space="preserve">de dar van ander de </w:t>
      </w:r>
      <w:proofErr w:type="spellStart"/>
      <w:r>
        <w:t>water</w:t>
      </w:r>
      <w:proofErr w:type="spellEnd"/>
      <w:r>
        <w:t xml:space="preserve"> </w:t>
      </w:r>
      <w:proofErr w:type="spellStart"/>
      <w:r>
        <w:t>scheidt</w:t>
      </w:r>
      <w:proofErr w:type="spellEnd"/>
      <w:r>
        <w:t>,</w:t>
      </w:r>
      <w:r>
        <w:br/>
      </w:r>
      <w:proofErr w:type="spellStart"/>
      <w:r>
        <w:t>Vnd</w:t>
      </w:r>
      <w:proofErr w:type="spellEnd"/>
      <w:r>
        <w:t xml:space="preserve"> </w:t>
      </w:r>
      <w:proofErr w:type="spellStart"/>
      <w:r>
        <w:t>ydt</w:t>
      </w:r>
      <w:proofErr w:type="spellEnd"/>
      <w:r>
        <w:t xml:space="preserve"> </w:t>
      </w:r>
      <w:proofErr w:type="spellStart"/>
      <w:r>
        <w:t>geschach</w:t>
      </w:r>
      <w:proofErr w:type="spellEnd"/>
      <w:r>
        <w:t xml:space="preserve"> </w:t>
      </w:r>
      <w:proofErr w:type="spellStart"/>
      <w:r>
        <w:t>ock</w:t>
      </w:r>
      <w:proofErr w:type="spellEnd"/>
      <w:r>
        <w:t xml:space="preserve"> also </w:t>
      </w:r>
      <w:proofErr w:type="spellStart"/>
      <w:r>
        <w:t>fyn</w:t>
      </w:r>
      <w:proofErr w:type="spellEnd"/>
      <w:r>
        <w:t>:</w:t>
      </w:r>
      <w:r>
        <w:br/>
      </w:r>
      <w:proofErr w:type="spellStart"/>
      <w:r>
        <w:t>Godt</w:t>
      </w:r>
      <w:proofErr w:type="spellEnd"/>
      <w:r>
        <w:t xml:space="preserve"> </w:t>
      </w:r>
      <w:proofErr w:type="spellStart"/>
      <w:r>
        <w:t>nömede</w:t>
      </w:r>
      <w:proofErr w:type="spellEnd"/>
      <w:r>
        <w:t xml:space="preserve"> de Veste den </w:t>
      </w:r>
      <w:proofErr w:type="spellStart"/>
      <w:r>
        <w:t>Hemmel</w:t>
      </w:r>
      <w:proofErr w:type="spellEnd"/>
      <w:r>
        <w:t xml:space="preserve"> </w:t>
      </w:r>
      <w:proofErr w:type="spellStart"/>
      <w:r>
        <w:t>syn</w:t>
      </w:r>
      <w:proofErr w:type="spellEnd"/>
      <w:r>
        <w:t>.</w:t>
      </w:r>
    </w:p>
    <w:p w14:paraId="59E0CCF1" w14:textId="77777777" w:rsidR="00F76071" w:rsidRDefault="00F76071" w:rsidP="00F76071">
      <w:pPr>
        <w:pStyle w:val="StandardWeb"/>
      </w:pPr>
      <w:r>
        <w:t xml:space="preserve">Do wart </w:t>
      </w:r>
      <w:proofErr w:type="spellStart"/>
      <w:r>
        <w:t>vth</w:t>
      </w:r>
      <w:proofErr w:type="spellEnd"/>
      <w:r>
        <w:t xml:space="preserve"> </w:t>
      </w:r>
      <w:proofErr w:type="spellStart"/>
      <w:r>
        <w:t>Auent</w:t>
      </w:r>
      <w:proofErr w:type="spellEnd"/>
      <w:r>
        <w:t xml:space="preserve"> </w:t>
      </w:r>
      <w:proofErr w:type="spellStart"/>
      <w:r>
        <w:t>vnd</w:t>
      </w:r>
      <w:proofErr w:type="spellEnd"/>
      <w:r>
        <w:t xml:space="preserve"> morgen </w:t>
      </w:r>
      <w:proofErr w:type="spellStart"/>
      <w:r>
        <w:t>fyn</w:t>
      </w:r>
      <w:proofErr w:type="spellEnd"/>
      <w:r>
        <w:br/>
        <w:t xml:space="preserve">de ander </w:t>
      </w:r>
      <w:proofErr w:type="spellStart"/>
      <w:r>
        <w:t>dach</w:t>
      </w:r>
      <w:proofErr w:type="spellEnd"/>
      <w:r>
        <w:t xml:space="preserve"> in klarem </w:t>
      </w:r>
      <w:proofErr w:type="spellStart"/>
      <w:r>
        <w:t>schyn</w:t>
      </w:r>
      <w:proofErr w:type="spellEnd"/>
      <w:r>
        <w:t>,</w:t>
      </w:r>
      <w:r>
        <w:br/>
        <w:t xml:space="preserve">Den </w:t>
      </w:r>
      <w:proofErr w:type="spellStart"/>
      <w:r>
        <w:t>Godt</w:t>
      </w:r>
      <w:proofErr w:type="spellEnd"/>
      <w:r>
        <w:t xml:space="preserve"> de </w:t>
      </w:r>
      <w:proofErr w:type="spellStart"/>
      <w:r>
        <w:t>Allmechtige</w:t>
      </w:r>
      <w:proofErr w:type="spellEnd"/>
      <w:r>
        <w:t xml:space="preserve"> </w:t>
      </w:r>
      <w:proofErr w:type="spellStart"/>
      <w:r>
        <w:t>hefft</w:t>
      </w:r>
      <w:proofErr w:type="spellEnd"/>
      <w:r>
        <w:t xml:space="preserve"> </w:t>
      </w:r>
      <w:proofErr w:type="spellStart"/>
      <w:r>
        <w:t>bereidt</w:t>
      </w:r>
      <w:proofErr w:type="spellEnd"/>
      <w:r>
        <w:br/>
      </w:r>
      <w:proofErr w:type="spellStart"/>
      <w:r>
        <w:t>tho</w:t>
      </w:r>
      <w:proofErr w:type="spellEnd"/>
      <w:r>
        <w:t xml:space="preserve"> </w:t>
      </w:r>
      <w:proofErr w:type="spellStart"/>
      <w:r>
        <w:t>synen</w:t>
      </w:r>
      <w:proofErr w:type="spellEnd"/>
      <w:r>
        <w:t xml:space="preserve"> ehren in </w:t>
      </w:r>
      <w:proofErr w:type="spellStart"/>
      <w:r>
        <w:t>ewicheit</w:t>
      </w:r>
      <w:proofErr w:type="spellEnd"/>
      <w:r>
        <w:t>.</w:t>
      </w:r>
    </w:p>
    <w:p w14:paraId="20232AB2" w14:textId="77777777" w:rsidR="00F76071" w:rsidRDefault="00F76071" w:rsidP="00F76071">
      <w:pPr>
        <w:pStyle w:val="berschrift2"/>
      </w:pPr>
      <w:proofErr w:type="spellStart"/>
      <w:r>
        <w:rPr>
          <w:rStyle w:val="Fett"/>
        </w:rPr>
        <w:t>Dingstedach</w:t>
      </w:r>
      <w:proofErr w:type="spellEnd"/>
      <w:r>
        <w:t>.</w:t>
      </w:r>
    </w:p>
    <w:p w14:paraId="0029ACC9" w14:textId="77777777" w:rsidR="00F76071" w:rsidRDefault="00F76071" w:rsidP="00F76071">
      <w:pPr>
        <w:pStyle w:val="StandardWeb"/>
      </w:pPr>
      <w:r>
        <w:t xml:space="preserve">Am </w:t>
      </w:r>
      <w:proofErr w:type="spellStart"/>
      <w:r>
        <w:t>drüdden</w:t>
      </w:r>
      <w:proofErr w:type="spellEnd"/>
      <w:r>
        <w:t xml:space="preserve"> sick de </w:t>
      </w:r>
      <w:proofErr w:type="spellStart"/>
      <w:r>
        <w:t>water</w:t>
      </w:r>
      <w:proofErr w:type="spellEnd"/>
      <w:r>
        <w:t xml:space="preserve"> sammeln,</w:t>
      </w:r>
      <w:r>
        <w:br/>
        <w:t xml:space="preserve">an </w:t>
      </w:r>
      <w:proofErr w:type="spellStart"/>
      <w:r>
        <w:t>sunderg</w:t>
      </w:r>
      <w:proofErr w:type="spellEnd"/>
      <w:r>
        <w:t xml:space="preserve"> </w:t>
      </w:r>
      <w:proofErr w:type="spellStart"/>
      <w:r>
        <w:t>örde</w:t>
      </w:r>
      <w:proofErr w:type="spellEnd"/>
      <w:r>
        <w:t xml:space="preserve"> all </w:t>
      </w:r>
      <w:proofErr w:type="spellStart"/>
      <w:r>
        <w:t>vnderm</w:t>
      </w:r>
      <w:proofErr w:type="spellEnd"/>
      <w:r>
        <w:t xml:space="preserve"> </w:t>
      </w:r>
      <w:proofErr w:type="spellStart"/>
      <w:r>
        <w:t>Hemmel</w:t>
      </w:r>
      <w:proofErr w:type="spellEnd"/>
      <w:r>
        <w:t>:</w:t>
      </w:r>
      <w:r>
        <w:br/>
        <w:t xml:space="preserve">Dat dröge </w:t>
      </w:r>
      <w:proofErr w:type="spellStart"/>
      <w:r>
        <w:t>nömede</w:t>
      </w:r>
      <w:proofErr w:type="spellEnd"/>
      <w:r>
        <w:t xml:space="preserve"> </w:t>
      </w:r>
      <w:proofErr w:type="spellStart"/>
      <w:r>
        <w:t>Godt</w:t>
      </w:r>
      <w:proofErr w:type="spellEnd"/>
      <w:r>
        <w:t xml:space="preserve"> de erde schon,</w:t>
      </w:r>
      <w:r>
        <w:br/>
        <w:t xml:space="preserve">de </w:t>
      </w:r>
      <w:proofErr w:type="spellStart"/>
      <w:r>
        <w:t>samling</w:t>
      </w:r>
      <w:proofErr w:type="spellEnd"/>
      <w:r>
        <w:t xml:space="preserve"> der </w:t>
      </w:r>
      <w:proofErr w:type="spellStart"/>
      <w:r>
        <w:t>water</w:t>
      </w:r>
      <w:proofErr w:type="spellEnd"/>
      <w:r>
        <w:t xml:space="preserve"> dat </w:t>
      </w:r>
      <w:proofErr w:type="spellStart"/>
      <w:r>
        <w:t>Meen</w:t>
      </w:r>
      <w:proofErr w:type="spellEnd"/>
      <w:r>
        <w:t xml:space="preserve"> </w:t>
      </w:r>
      <w:proofErr w:type="spellStart"/>
      <w:r>
        <w:t>nömde</w:t>
      </w:r>
      <w:proofErr w:type="spellEnd"/>
      <w:r>
        <w:t xml:space="preserve"> </w:t>
      </w:r>
      <w:proofErr w:type="spellStart"/>
      <w:r>
        <w:t>don</w:t>
      </w:r>
      <w:proofErr w:type="spellEnd"/>
      <w:r>
        <w:t>.</w:t>
      </w:r>
    </w:p>
    <w:p w14:paraId="59D63E62" w14:textId="77777777" w:rsidR="00F76071" w:rsidRDefault="00F76071" w:rsidP="00F76071">
      <w:pPr>
        <w:pStyle w:val="StandardWeb"/>
      </w:pPr>
      <w:r>
        <w:t xml:space="preserve">Do wart </w:t>
      </w:r>
      <w:proofErr w:type="spellStart"/>
      <w:r>
        <w:t>vth</w:t>
      </w:r>
      <w:proofErr w:type="spellEnd"/>
      <w:r>
        <w:t xml:space="preserve"> </w:t>
      </w:r>
      <w:proofErr w:type="spellStart"/>
      <w:r>
        <w:t>Auend</w:t>
      </w:r>
      <w:proofErr w:type="spellEnd"/>
      <w:r>
        <w:t xml:space="preserve"> </w:t>
      </w:r>
      <w:proofErr w:type="spellStart"/>
      <w:r>
        <w:t>vnd</w:t>
      </w:r>
      <w:proofErr w:type="spellEnd"/>
      <w:r>
        <w:t xml:space="preserve"> morgen </w:t>
      </w:r>
      <w:proofErr w:type="spellStart"/>
      <w:r>
        <w:t>fyn</w:t>
      </w:r>
      <w:proofErr w:type="spellEnd"/>
      <w:r>
        <w:br/>
        <w:t xml:space="preserve">de </w:t>
      </w:r>
      <w:proofErr w:type="spellStart"/>
      <w:r>
        <w:t>drüdde</w:t>
      </w:r>
      <w:proofErr w:type="spellEnd"/>
      <w:r>
        <w:t xml:space="preserve"> </w:t>
      </w:r>
      <w:proofErr w:type="spellStart"/>
      <w:r>
        <w:t>dach</w:t>
      </w:r>
      <w:proofErr w:type="spellEnd"/>
      <w:r>
        <w:t xml:space="preserve"> in klarem </w:t>
      </w:r>
      <w:proofErr w:type="spellStart"/>
      <w:r>
        <w:t>schyn</w:t>
      </w:r>
      <w:proofErr w:type="spellEnd"/>
      <w:r>
        <w:br/>
      </w:r>
      <w:proofErr w:type="spellStart"/>
      <w:r>
        <w:t>Dorch</w:t>
      </w:r>
      <w:proofErr w:type="spellEnd"/>
      <w:r>
        <w:t xml:space="preserve"> Gades </w:t>
      </w:r>
      <w:proofErr w:type="spellStart"/>
      <w:r>
        <w:t>wort</w:t>
      </w:r>
      <w:proofErr w:type="spellEnd"/>
      <w:r>
        <w:t xml:space="preserve"> in </w:t>
      </w:r>
      <w:proofErr w:type="spellStart"/>
      <w:r>
        <w:t>ewicheit</w:t>
      </w:r>
      <w:proofErr w:type="spellEnd"/>
      <w:r>
        <w:t>,</w:t>
      </w:r>
      <w:r>
        <w:br/>
        <w:t xml:space="preserve">als </w:t>
      </w:r>
      <w:proofErr w:type="spellStart"/>
      <w:r>
        <w:t>vns</w:t>
      </w:r>
      <w:proofErr w:type="spellEnd"/>
      <w:r>
        <w:t xml:space="preserve"> de </w:t>
      </w:r>
      <w:proofErr w:type="spellStart"/>
      <w:r>
        <w:t>Schrifft</w:t>
      </w:r>
      <w:proofErr w:type="spellEnd"/>
      <w:r>
        <w:t xml:space="preserve"> </w:t>
      </w:r>
      <w:proofErr w:type="spellStart"/>
      <w:r>
        <w:t>ock</w:t>
      </w:r>
      <w:proofErr w:type="spellEnd"/>
      <w:r>
        <w:t xml:space="preserve"> melden </w:t>
      </w:r>
      <w:proofErr w:type="spellStart"/>
      <w:r>
        <w:t>deit</w:t>
      </w:r>
      <w:proofErr w:type="spellEnd"/>
      <w:r>
        <w:t>.</w:t>
      </w:r>
    </w:p>
    <w:p w14:paraId="0B242B9E" w14:textId="77777777" w:rsidR="00F76071" w:rsidRDefault="00F76071" w:rsidP="00F76071">
      <w:pPr>
        <w:pStyle w:val="berschrift2"/>
      </w:pPr>
      <w:proofErr w:type="spellStart"/>
      <w:r>
        <w:rPr>
          <w:rStyle w:val="Fett"/>
        </w:rPr>
        <w:t>Middeweken</w:t>
      </w:r>
      <w:proofErr w:type="spellEnd"/>
      <w:r>
        <w:t>.</w:t>
      </w:r>
    </w:p>
    <w:p w14:paraId="05AA117C" w14:textId="77777777" w:rsidR="00F76071" w:rsidRDefault="00F76071" w:rsidP="00F76071">
      <w:pPr>
        <w:pStyle w:val="StandardWeb"/>
      </w:pPr>
      <w:r>
        <w:t xml:space="preserve">Am </w:t>
      </w:r>
      <w:proofErr w:type="spellStart"/>
      <w:r>
        <w:t>veerden</w:t>
      </w:r>
      <w:proofErr w:type="spellEnd"/>
      <w:r>
        <w:t xml:space="preserve"> </w:t>
      </w:r>
      <w:proofErr w:type="spellStart"/>
      <w:r>
        <w:t>dag</w:t>
      </w:r>
      <w:proofErr w:type="spellEnd"/>
      <w:r>
        <w:t xml:space="preserve"> </w:t>
      </w:r>
      <w:proofErr w:type="spellStart"/>
      <w:r>
        <w:t>wörden</w:t>
      </w:r>
      <w:proofErr w:type="spellEnd"/>
      <w:r>
        <w:t xml:space="preserve"> </w:t>
      </w:r>
      <w:proofErr w:type="spellStart"/>
      <w:r>
        <w:t>tho</w:t>
      </w:r>
      <w:proofErr w:type="spellEnd"/>
      <w:r>
        <w:t xml:space="preserve"> gericht</w:t>
      </w:r>
      <w:r>
        <w:br/>
        <w:t xml:space="preserve">am Veste des </w:t>
      </w:r>
      <w:proofErr w:type="spellStart"/>
      <w:r>
        <w:t>Hemmels</w:t>
      </w:r>
      <w:proofErr w:type="spellEnd"/>
      <w:r>
        <w:t xml:space="preserve"> </w:t>
      </w:r>
      <w:proofErr w:type="spellStart"/>
      <w:r>
        <w:t>twe</w:t>
      </w:r>
      <w:proofErr w:type="spellEnd"/>
      <w:r>
        <w:t xml:space="preserve"> </w:t>
      </w:r>
      <w:proofErr w:type="spellStart"/>
      <w:r>
        <w:t>grote</w:t>
      </w:r>
      <w:proofErr w:type="spellEnd"/>
      <w:r>
        <w:t xml:space="preserve"> Licht:</w:t>
      </w:r>
      <w:r>
        <w:br/>
        <w:t xml:space="preserve">Ein </w:t>
      </w:r>
      <w:proofErr w:type="spellStart"/>
      <w:r>
        <w:t>groth</w:t>
      </w:r>
      <w:proofErr w:type="spellEnd"/>
      <w:r>
        <w:t xml:space="preserve"> licht vor den </w:t>
      </w:r>
      <w:proofErr w:type="spellStart"/>
      <w:r>
        <w:t>dach</w:t>
      </w:r>
      <w:proofErr w:type="spellEnd"/>
      <w:r>
        <w:t xml:space="preserve"> </w:t>
      </w:r>
      <w:proofErr w:type="spellStart"/>
      <w:r>
        <w:t>bereidt</w:t>
      </w:r>
      <w:proofErr w:type="spellEnd"/>
      <w:r>
        <w:t>,</w:t>
      </w:r>
      <w:r>
        <w:br/>
        <w:t xml:space="preserve">ein klein licht dat der </w:t>
      </w:r>
      <w:proofErr w:type="spellStart"/>
      <w:r>
        <w:t>nacht</w:t>
      </w:r>
      <w:proofErr w:type="spellEnd"/>
      <w:r>
        <w:t xml:space="preserve"> </w:t>
      </w:r>
      <w:proofErr w:type="spellStart"/>
      <w:r>
        <w:t>vörsteit</w:t>
      </w:r>
      <w:proofErr w:type="spellEnd"/>
      <w:r>
        <w:t>.</w:t>
      </w:r>
    </w:p>
    <w:p w14:paraId="686D87A7" w14:textId="77777777" w:rsidR="00F76071" w:rsidRDefault="00F76071" w:rsidP="00F76071">
      <w:pPr>
        <w:pStyle w:val="StandardWeb"/>
      </w:pPr>
      <w:r>
        <w:t xml:space="preserve">So </w:t>
      </w:r>
      <w:proofErr w:type="spellStart"/>
      <w:r>
        <w:t>settede</w:t>
      </w:r>
      <w:proofErr w:type="spellEnd"/>
      <w:r>
        <w:t xml:space="preserve"> </w:t>
      </w:r>
      <w:proofErr w:type="spellStart"/>
      <w:r>
        <w:t>ock</w:t>
      </w:r>
      <w:proofErr w:type="spellEnd"/>
      <w:r>
        <w:t xml:space="preserve"> </w:t>
      </w:r>
      <w:proofErr w:type="spellStart"/>
      <w:r>
        <w:t>Godt</w:t>
      </w:r>
      <w:proofErr w:type="spellEnd"/>
      <w:r>
        <w:t xml:space="preserve"> de Sonne schon,</w:t>
      </w:r>
      <w:r>
        <w:br/>
      </w:r>
      <w:proofErr w:type="spellStart"/>
      <w:r>
        <w:t>tho</w:t>
      </w:r>
      <w:proofErr w:type="spellEnd"/>
      <w:r>
        <w:t xml:space="preserve"> </w:t>
      </w:r>
      <w:proofErr w:type="spellStart"/>
      <w:r>
        <w:t>lüchten</w:t>
      </w:r>
      <w:proofErr w:type="spellEnd"/>
      <w:r>
        <w:t xml:space="preserve"> des </w:t>
      </w:r>
      <w:proofErr w:type="spellStart"/>
      <w:r>
        <w:t>dages</w:t>
      </w:r>
      <w:proofErr w:type="spellEnd"/>
      <w:r>
        <w:t xml:space="preserve">, dat </w:t>
      </w:r>
      <w:proofErr w:type="spellStart"/>
      <w:r>
        <w:t>scholde</w:t>
      </w:r>
      <w:proofErr w:type="spellEnd"/>
      <w:r>
        <w:t xml:space="preserve"> se </w:t>
      </w:r>
      <w:proofErr w:type="spellStart"/>
      <w:r>
        <w:t>don</w:t>
      </w:r>
      <w:proofErr w:type="spellEnd"/>
      <w:r>
        <w:t>,</w:t>
      </w:r>
      <w:r>
        <w:br/>
        <w:t xml:space="preserve">De </w:t>
      </w:r>
      <w:proofErr w:type="spellStart"/>
      <w:r>
        <w:t>Maen</w:t>
      </w:r>
      <w:proofErr w:type="spellEnd"/>
      <w:r>
        <w:t xml:space="preserve"> </w:t>
      </w:r>
      <w:proofErr w:type="spellStart"/>
      <w:r>
        <w:t>vnd</w:t>
      </w:r>
      <w:proofErr w:type="spellEnd"/>
      <w:r>
        <w:t xml:space="preserve"> Stern </w:t>
      </w:r>
      <w:proofErr w:type="spellStart"/>
      <w:r>
        <w:t>geuen</w:t>
      </w:r>
      <w:proofErr w:type="spellEnd"/>
      <w:r>
        <w:t xml:space="preserve"> den </w:t>
      </w:r>
      <w:proofErr w:type="spellStart"/>
      <w:r>
        <w:t>schyn</w:t>
      </w:r>
      <w:proofErr w:type="spellEnd"/>
      <w:r>
        <w:t>,</w:t>
      </w:r>
      <w:r>
        <w:br/>
      </w:r>
      <w:proofErr w:type="spellStart"/>
      <w:r>
        <w:t>thor</w:t>
      </w:r>
      <w:proofErr w:type="spellEnd"/>
      <w:r>
        <w:t xml:space="preserve"> </w:t>
      </w:r>
      <w:proofErr w:type="spellStart"/>
      <w:r>
        <w:t>nacht</w:t>
      </w:r>
      <w:proofErr w:type="spellEnd"/>
      <w:r>
        <w:t xml:space="preserve"> </w:t>
      </w:r>
      <w:proofErr w:type="spellStart"/>
      <w:r>
        <w:t>tho</w:t>
      </w:r>
      <w:proofErr w:type="spellEnd"/>
      <w:r>
        <w:t xml:space="preserve"> </w:t>
      </w:r>
      <w:proofErr w:type="spellStart"/>
      <w:r>
        <w:t>lüchten</w:t>
      </w:r>
      <w:proofErr w:type="spellEnd"/>
      <w:r>
        <w:t xml:space="preserve"> den </w:t>
      </w:r>
      <w:proofErr w:type="spellStart"/>
      <w:r>
        <w:t>minschen</w:t>
      </w:r>
      <w:proofErr w:type="spellEnd"/>
      <w:r>
        <w:t xml:space="preserve"> </w:t>
      </w:r>
      <w:proofErr w:type="spellStart"/>
      <w:r>
        <w:t>fyn</w:t>
      </w:r>
      <w:proofErr w:type="spellEnd"/>
      <w:r>
        <w:t>.</w:t>
      </w:r>
    </w:p>
    <w:p w14:paraId="4CFA080E" w14:textId="77777777" w:rsidR="00F76071" w:rsidRDefault="00F76071" w:rsidP="00F76071">
      <w:pPr>
        <w:pStyle w:val="StandardWeb"/>
      </w:pPr>
      <w:r>
        <w:t xml:space="preserve">Do wart </w:t>
      </w:r>
      <w:proofErr w:type="spellStart"/>
      <w:r>
        <w:t>vth</w:t>
      </w:r>
      <w:proofErr w:type="spellEnd"/>
      <w:r>
        <w:t xml:space="preserve"> </w:t>
      </w:r>
      <w:proofErr w:type="spellStart"/>
      <w:r>
        <w:t>Auent</w:t>
      </w:r>
      <w:proofErr w:type="spellEnd"/>
      <w:r>
        <w:t xml:space="preserve"> </w:t>
      </w:r>
      <w:proofErr w:type="spellStart"/>
      <w:r>
        <w:t>vnd</w:t>
      </w:r>
      <w:proofErr w:type="spellEnd"/>
      <w:r>
        <w:t xml:space="preserve"> morgen </w:t>
      </w:r>
      <w:proofErr w:type="spellStart"/>
      <w:r>
        <w:t>fyn</w:t>
      </w:r>
      <w:proofErr w:type="spellEnd"/>
      <w:r>
        <w:br/>
        <w:t xml:space="preserve">de </w:t>
      </w:r>
      <w:proofErr w:type="spellStart"/>
      <w:r>
        <w:t>veerde</w:t>
      </w:r>
      <w:proofErr w:type="spellEnd"/>
      <w:r>
        <w:t xml:space="preserve"> </w:t>
      </w:r>
      <w:proofErr w:type="spellStart"/>
      <w:r>
        <w:t>dach</w:t>
      </w:r>
      <w:proofErr w:type="spellEnd"/>
      <w:r>
        <w:t xml:space="preserve"> in klarem </w:t>
      </w:r>
      <w:proofErr w:type="spellStart"/>
      <w:r>
        <w:t>schyn</w:t>
      </w:r>
      <w:proofErr w:type="spellEnd"/>
      <w:r>
        <w:t>.</w:t>
      </w:r>
      <w:r>
        <w:br/>
        <w:t xml:space="preserve">Dat </w:t>
      </w:r>
      <w:proofErr w:type="spellStart"/>
      <w:r>
        <w:t>hefft</w:t>
      </w:r>
      <w:proofErr w:type="spellEnd"/>
      <w:r>
        <w:t xml:space="preserve"> </w:t>
      </w:r>
      <w:proofErr w:type="spellStart"/>
      <w:r>
        <w:t>gedan</w:t>
      </w:r>
      <w:proofErr w:type="spellEnd"/>
      <w:r>
        <w:t xml:space="preserve"> </w:t>
      </w:r>
      <w:proofErr w:type="spellStart"/>
      <w:r>
        <w:t>Godt</w:t>
      </w:r>
      <w:proofErr w:type="spellEnd"/>
      <w:r>
        <w:t xml:space="preserve"> </w:t>
      </w:r>
      <w:proofErr w:type="spellStart"/>
      <w:r>
        <w:t>weldichlick</w:t>
      </w:r>
      <w:proofErr w:type="spellEnd"/>
      <w:r>
        <w:t>,</w:t>
      </w:r>
      <w:r>
        <w:br/>
        <w:t xml:space="preserve">de dar </w:t>
      </w:r>
      <w:proofErr w:type="spellStart"/>
      <w:r>
        <w:t>nemand</w:t>
      </w:r>
      <w:proofErr w:type="spellEnd"/>
      <w:r>
        <w:t xml:space="preserve"> </w:t>
      </w:r>
      <w:proofErr w:type="spellStart"/>
      <w:r>
        <w:t>hefft</w:t>
      </w:r>
      <w:proofErr w:type="spellEnd"/>
      <w:r>
        <w:t xml:space="preserve"> sick </w:t>
      </w:r>
      <w:proofErr w:type="spellStart"/>
      <w:r>
        <w:t>gelick</w:t>
      </w:r>
      <w:proofErr w:type="spellEnd"/>
      <w:r>
        <w:t>.</w:t>
      </w:r>
    </w:p>
    <w:p w14:paraId="2F13DAA0" w14:textId="77777777" w:rsidR="00F76071" w:rsidRDefault="00F76071" w:rsidP="00F76071">
      <w:pPr>
        <w:pStyle w:val="berschrift2"/>
      </w:pPr>
      <w:proofErr w:type="spellStart"/>
      <w:r>
        <w:rPr>
          <w:rStyle w:val="Fett"/>
        </w:rPr>
        <w:t>Donnersdach</w:t>
      </w:r>
      <w:proofErr w:type="spellEnd"/>
      <w:r>
        <w:t>.</w:t>
      </w:r>
    </w:p>
    <w:p w14:paraId="27B7084A" w14:textId="77777777" w:rsidR="00F76071" w:rsidRDefault="00F76071" w:rsidP="00F76071">
      <w:pPr>
        <w:pStyle w:val="StandardWeb"/>
      </w:pPr>
      <w:r>
        <w:t xml:space="preserve">Am </w:t>
      </w:r>
      <w:proofErr w:type="spellStart"/>
      <w:r>
        <w:t>vöfften</w:t>
      </w:r>
      <w:proofErr w:type="spellEnd"/>
      <w:r>
        <w:t xml:space="preserve"> dat </w:t>
      </w:r>
      <w:proofErr w:type="spellStart"/>
      <w:r>
        <w:t>water</w:t>
      </w:r>
      <w:proofErr w:type="spellEnd"/>
      <w:r>
        <w:t xml:space="preserve"> </w:t>
      </w:r>
      <w:proofErr w:type="spellStart"/>
      <w:r>
        <w:t>begauet</w:t>
      </w:r>
      <w:proofErr w:type="spellEnd"/>
      <w:r>
        <w:t xml:space="preserve"> wart</w:t>
      </w:r>
      <w:r>
        <w:br/>
        <w:t xml:space="preserve">mit </w:t>
      </w:r>
      <w:proofErr w:type="spellStart"/>
      <w:r>
        <w:t>vischen</w:t>
      </w:r>
      <w:proofErr w:type="spellEnd"/>
      <w:r>
        <w:t xml:space="preserve"> </w:t>
      </w:r>
      <w:proofErr w:type="spellStart"/>
      <w:r>
        <w:t>vnd</w:t>
      </w:r>
      <w:proofErr w:type="spellEnd"/>
      <w:r>
        <w:t xml:space="preserve"> vögeln na </w:t>
      </w:r>
      <w:proofErr w:type="spellStart"/>
      <w:r>
        <w:t>erer</w:t>
      </w:r>
      <w:proofErr w:type="spellEnd"/>
      <w:r>
        <w:t xml:space="preserve"> </w:t>
      </w:r>
      <w:proofErr w:type="spellStart"/>
      <w:r>
        <w:t>art</w:t>
      </w:r>
      <w:proofErr w:type="spellEnd"/>
      <w:r>
        <w:t>;</w:t>
      </w:r>
      <w:r>
        <w:br/>
      </w:r>
      <w:proofErr w:type="spellStart"/>
      <w:r>
        <w:t>Godt</w:t>
      </w:r>
      <w:proofErr w:type="spellEnd"/>
      <w:r>
        <w:t xml:space="preserve"> </w:t>
      </w:r>
      <w:proofErr w:type="spellStart"/>
      <w:r>
        <w:t>sach</w:t>
      </w:r>
      <w:proofErr w:type="spellEnd"/>
      <w:r>
        <w:t xml:space="preserve"> vor gut </w:t>
      </w:r>
      <w:proofErr w:type="spellStart"/>
      <w:r>
        <w:t>vnd</w:t>
      </w:r>
      <w:proofErr w:type="spellEnd"/>
      <w:r>
        <w:t xml:space="preserve"> </w:t>
      </w:r>
      <w:proofErr w:type="spellStart"/>
      <w:r>
        <w:t>segend</w:t>
      </w:r>
      <w:proofErr w:type="spellEnd"/>
      <w:r>
        <w:t xml:space="preserve"> </w:t>
      </w:r>
      <w:proofErr w:type="spellStart"/>
      <w:r>
        <w:t>ydt</w:t>
      </w:r>
      <w:proofErr w:type="spellEnd"/>
      <w:r>
        <w:t xml:space="preserve"> </w:t>
      </w:r>
      <w:proofErr w:type="spellStart"/>
      <w:r>
        <w:t>fyn</w:t>
      </w:r>
      <w:proofErr w:type="spellEnd"/>
      <w:r>
        <w:t>:</w:t>
      </w:r>
      <w:r>
        <w:br/>
      </w:r>
      <w:proofErr w:type="spellStart"/>
      <w:r>
        <w:t>vormert</w:t>
      </w:r>
      <w:proofErr w:type="spellEnd"/>
      <w:r>
        <w:t xml:space="preserve"> </w:t>
      </w:r>
      <w:proofErr w:type="spellStart"/>
      <w:r>
        <w:t>yuw</w:t>
      </w:r>
      <w:proofErr w:type="spellEnd"/>
      <w:r>
        <w:t xml:space="preserve">, </w:t>
      </w:r>
      <w:proofErr w:type="spellStart"/>
      <w:r>
        <w:t>schölen</w:t>
      </w:r>
      <w:proofErr w:type="spellEnd"/>
      <w:r>
        <w:t xml:space="preserve"> </w:t>
      </w:r>
      <w:proofErr w:type="spellStart"/>
      <w:r>
        <w:t>ock</w:t>
      </w:r>
      <w:proofErr w:type="spellEnd"/>
      <w:r>
        <w:t xml:space="preserve"> fruchtbar </w:t>
      </w:r>
      <w:proofErr w:type="spellStart"/>
      <w:r>
        <w:t>syn</w:t>
      </w:r>
      <w:proofErr w:type="spellEnd"/>
      <w:r>
        <w:t>.</w:t>
      </w:r>
    </w:p>
    <w:p w14:paraId="33C5C265" w14:textId="77777777" w:rsidR="00F76071" w:rsidRDefault="00F76071" w:rsidP="00F76071">
      <w:pPr>
        <w:pStyle w:val="StandardWeb"/>
      </w:pPr>
      <w:r>
        <w:t xml:space="preserve">Do wart </w:t>
      </w:r>
      <w:proofErr w:type="spellStart"/>
      <w:r>
        <w:t>vth</w:t>
      </w:r>
      <w:proofErr w:type="spellEnd"/>
      <w:r>
        <w:t xml:space="preserve"> </w:t>
      </w:r>
      <w:proofErr w:type="spellStart"/>
      <w:r>
        <w:t>Auent</w:t>
      </w:r>
      <w:proofErr w:type="spellEnd"/>
      <w:r>
        <w:t xml:space="preserve"> </w:t>
      </w:r>
      <w:proofErr w:type="spellStart"/>
      <w:r>
        <w:t>vnd</w:t>
      </w:r>
      <w:proofErr w:type="spellEnd"/>
      <w:r>
        <w:t xml:space="preserve"> morgen </w:t>
      </w:r>
      <w:proofErr w:type="spellStart"/>
      <w:r>
        <w:t>fyn</w:t>
      </w:r>
      <w:proofErr w:type="spellEnd"/>
      <w:r>
        <w:br/>
        <w:t xml:space="preserve">de </w:t>
      </w:r>
      <w:proofErr w:type="spellStart"/>
      <w:r>
        <w:t>vöffte</w:t>
      </w:r>
      <w:proofErr w:type="spellEnd"/>
      <w:r>
        <w:t xml:space="preserve"> </w:t>
      </w:r>
      <w:proofErr w:type="spellStart"/>
      <w:r>
        <w:t>dach</w:t>
      </w:r>
      <w:proofErr w:type="spellEnd"/>
      <w:r>
        <w:t xml:space="preserve"> in klarem </w:t>
      </w:r>
      <w:proofErr w:type="spellStart"/>
      <w:r>
        <w:t>schyn</w:t>
      </w:r>
      <w:proofErr w:type="spellEnd"/>
      <w:r>
        <w:t>;</w:t>
      </w:r>
      <w:r>
        <w:br/>
        <w:t xml:space="preserve">Dat </w:t>
      </w:r>
      <w:proofErr w:type="spellStart"/>
      <w:r>
        <w:t>hefft</w:t>
      </w:r>
      <w:proofErr w:type="spellEnd"/>
      <w:r>
        <w:t xml:space="preserve"> de ewige </w:t>
      </w:r>
      <w:proofErr w:type="spellStart"/>
      <w:r>
        <w:t>wyßheit</w:t>
      </w:r>
      <w:proofErr w:type="spellEnd"/>
      <w:r>
        <w:t xml:space="preserve"> </w:t>
      </w:r>
      <w:proofErr w:type="spellStart"/>
      <w:r>
        <w:t>gedan</w:t>
      </w:r>
      <w:proofErr w:type="spellEnd"/>
      <w:r>
        <w:t>,</w:t>
      </w:r>
      <w:r>
        <w:br/>
        <w:t xml:space="preserve">de alle </w:t>
      </w:r>
      <w:proofErr w:type="spellStart"/>
      <w:r>
        <w:t>dinck</w:t>
      </w:r>
      <w:proofErr w:type="spellEnd"/>
      <w:r>
        <w:t xml:space="preserve"> </w:t>
      </w:r>
      <w:proofErr w:type="spellStart"/>
      <w:r>
        <w:t>Regert</w:t>
      </w:r>
      <w:proofErr w:type="spellEnd"/>
      <w:r>
        <w:t xml:space="preserve"> schon.</w:t>
      </w:r>
    </w:p>
    <w:p w14:paraId="44BF696B" w14:textId="77777777" w:rsidR="00F76071" w:rsidRDefault="00F76071" w:rsidP="00F76071">
      <w:pPr>
        <w:pStyle w:val="berschrift2"/>
      </w:pPr>
      <w:proofErr w:type="spellStart"/>
      <w:r>
        <w:rPr>
          <w:rStyle w:val="Fett"/>
        </w:rPr>
        <w:t>Frydach</w:t>
      </w:r>
      <w:proofErr w:type="spellEnd"/>
      <w:r>
        <w:t>.</w:t>
      </w:r>
    </w:p>
    <w:p w14:paraId="7E3C07B5" w14:textId="77777777" w:rsidR="00F76071" w:rsidRDefault="00F76071" w:rsidP="00F76071">
      <w:pPr>
        <w:pStyle w:val="StandardWeb"/>
      </w:pPr>
      <w:r>
        <w:t xml:space="preserve">Am </w:t>
      </w:r>
      <w:proofErr w:type="spellStart"/>
      <w:r>
        <w:t>Sösten</w:t>
      </w:r>
      <w:proofErr w:type="spellEnd"/>
      <w:r>
        <w:t xml:space="preserve"> </w:t>
      </w:r>
      <w:proofErr w:type="spellStart"/>
      <w:r>
        <w:t>maket</w:t>
      </w:r>
      <w:proofErr w:type="spellEnd"/>
      <w:r>
        <w:t xml:space="preserve"> </w:t>
      </w:r>
      <w:proofErr w:type="spellStart"/>
      <w:r>
        <w:t>Godt</w:t>
      </w:r>
      <w:proofErr w:type="spellEnd"/>
      <w:r>
        <w:t xml:space="preserve"> </w:t>
      </w:r>
      <w:proofErr w:type="spellStart"/>
      <w:r>
        <w:t>Deert</w:t>
      </w:r>
      <w:proofErr w:type="spellEnd"/>
      <w:r>
        <w:t xml:space="preserve"> </w:t>
      </w:r>
      <w:proofErr w:type="spellStart"/>
      <w:r>
        <w:t>vp</w:t>
      </w:r>
      <w:proofErr w:type="spellEnd"/>
      <w:r>
        <w:t xml:space="preserve"> </w:t>
      </w:r>
      <w:proofErr w:type="spellStart"/>
      <w:r>
        <w:t>erdt</w:t>
      </w:r>
      <w:proofErr w:type="spellEnd"/>
      <w:r>
        <w:t>,</w:t>
      </w:r>
      <w:r>
        <w:br/>
        <w:t xml:space="preserve">ein </w:t>
      </w:r>
      <w:proofErr w:type="spellStart"/>
      <w:r>
        <w:t>yeder</w:t>
      </w:r>
      <w:proofErr w:type="spellEnd"/>
      <w:r>
        <w:t xml:space="preserve"> </w:t>
      </w:r>
      <w:proofErr w:type="spellStart"/>
      <w:r>
        <w:t>gantz</w:t>
      </w:r>
      <w:proofErr w:type="spellEnd"/>
      <w:r>
        <w:t xml:space="preserve"> </w:t>
      </w:r>
      <w:proofErr w:type="spellStart"/>
      <w:r>
        <w:t>fyn</w:t>
      </w:r>
      <w:proofErr w:type="spellEnd"/>
      <w:r>
        <w:t xml:space="preserve"> na </w:t>
      </w:r>
      <w:proofErr w:type="spellStart"/>
      <w:r>
        <w:t>syner</w:t>
      </w:r>
      <w:proofErr w:type="spellEnd"/>
      <w:r>
        <w:t xml:space="preserve"> </w:t>
      </w:r>
      <w:proofErr w:type="spellStart"/>
      <w:r>
        <w:t>werd</w:t>
      </w:r>
      <w:proofErr w:type="spellEnd"/>
      <w:r>
        <w:t>,</w:t>
      </w:r>
      <w:r>
        <w:br/>
      </w:r>
      <w:proofErr w:type="spellStart"/>
      <w:r>
        <w:t>Dartho</w:t>
      </w:r>
      <w:proofErr w:type="spellEnd"/>
      <w:r>
        <w:t xml:space="preserve"> dat </w:t>
      </w:r>
      <w:proofErr w:type="spellStart"/>
      <w:r>
        <w:t>Vehe</w:t>
      </w:r>
      <w:proofErr w:type="spellEnd"/>
      <w:r>
        <w:t xml:space="preserve"> na </w:t>
      </w:r>
      <w:proofErr w:type="spellStart"/>
      <w:r>
        <w:t>syner</w:t>
      </w:r>
      <w:proofErr w:type="spellEnd"/>
      <w:r>
        <w:t xml:space="preserve"> </w:t>
      </w:r>
      <w:proofErr w:type="spellStart"/>
      <w:r>
        <w:t>art</w:t>
      </w:r>
      <w:proofErr w:type="spellEnd"/>
      <w:r>
        <w:br/>
      </w:r>
      <w:proofErr w:type="spellStart"/>
      <w:r>
        <w:t>vnd</w:t>
      </w:r>
      <w:proofErr w:type="spellEnd"/>
      <w:r>
        <w:t xml:space="preserve"> alle </w:t>
      </w:r>
      <w:proofErr w:type="spellStart"/>
      <w:r>
        <w:t>gewörmpte</w:t>
      </w:r>
      <w:proofErr w:type="spellEnd"/>
      <w:r>
        <w:t xml:space="preserve"> </w:t>
      </w:r>
      <w:proofErr w:type="spellStart"/>
      <w:r>
        <w:t>geschapen</w:t>
      </w:r>
      <w:proofErr w:type="spellEnd"/>
      <w:r>
        <w:t xml:space="preserve"> hat.</w:t>
      </w:r>
    </w:p>
    <w:p w14:paraId="6000A2CA" w14:textId="77777777" w:rsidR="00F76071" w:rsidRDefault="00F76071" w:rsidP="00F76071">
      <w:pPr>
        <w:pStyle w:val="StandardWeb"/>
      </w:pPr>
      <w:proofErr w:type="spellStart"/>
      <w:r>
        <w:t>Vnd</w:t>
      </w:r>
      <w:proofErr w:type="spellEnd"/>
      <w:r>
        <w:t xml:space="preserve"> </w:t>
      </w:r>
      <w:proofErr w:type="spellStart"/>
      <w:r>
        <w:t>Godt</w:t>
      </w:r>
      <w:proofErr w:type="spellEnd"/>
      <w:r>
        <w:t xml:space="preserve"> </w:t>
      </w:r>
      <w:proofErr w:type="spellStart"/>
      <w:r>
        <w:t>sprak</w:t>
      </w:r>
      <w:proofErr w:type="spellEnd"/>
      <w:r>
        <w:t xml:space="preserve">: </w:t>
      </w:r>
      <w:proofErr w:type="spellStart"/>
      <w:r>
        <w:t>Lat</w:t>
      </w:r>
      <w:proofErr w:type="spellEnd"/>
      <w:r>
        <w:t xml:space="preserve"> </w:t>
      </w:r>
      <w:proofErr w:type="spellStart"/>
      <w:r>
        <w:t>vns</w:t>
      </w:r>
      <w:proofErr w:type="spellEnd"/>
      <w:r>
        <w:t xml:space="preserve"> </w:t>
      </w:r>
      <w:proofErr w:type="spellStart"/>
      <w:r>
        <w:t>Minschen</w:t>
      </w:r>
      <w:proofErr w:type="spellEnd"/>
      <w:r>
        <w:t xml:space="preserve"> fin,</w:t>
      </w:r>
      <w:r>
        <w:br/>
        <w:t xml:space="preserve">ein </w:t>
      </w:r>
      <w:proofErr w:type="spellStart"/>
      <w:r>
        <w:t>bild</w:t>
      </w:r>
      <w:proofErr w:type="spellEnd"/>
      <w:r>
        <w:t xml:space="preserve"> </w:t>
      </w:r>
      <w:proofErr w:type="spellStart"/>
      <w:r>
        <w:t>maken</w:t>
      </w:r>
      <w:proofErr w:type="spellEnd"/>
      <w:r>
        <w:t xml:space="preserve">, </w:t>
      </w:r>
      <w:proofErr w:type="spellStart"/>
      <w:r>
        <w:t>vns</w:t>
      </w:r>
      <w:proofErr w:type="spellEnd"/>
      <w:r>
        <w:t xml:space="preserve"> </w:t>
      </w:r>
      <w:proofErr w:type="spellStart"/>
      <w:r>
        <w:t>gelick</w:t>
      </w:r>
      <w:proofErr w:type="spellEnd"/>
      <w:r>
        <w:t xml:space="preserve"> </w:t>
      </w:r>
      <w:proofErr w:type="spellStart"/>
      <w:r>
        <w:t>tho</w:t>
      </w:r>
      <w:proofErr w:type="spellEnd"/>
      <w:r>
        <w:t xml:space="preserve"> </w:t>
      </w:r>
      <w:proofErr w:type="spellStart"/>
      <w:r>
        <w:t>syn</w:t>
      </w:r>
      <w:proofErr w:type="spellEnd"/>
      <w:r>
        <w:t>!</w:t>
      </w:r>
      <w:r>
        <w:br/>
        <w:t xml:space="preserve">Also </w:t>
      </w:r>
      <w:proofErr w:type="spellStart"/>
      <w:r>
        <w:t>makede</w:t>
      </w:r>
      <w:proofErr w:type="spellEnd"/>
      <w:r>
        <w:t xml:space="preserve"> he den </w:t>
      </w:r>
      <w:proofErr w:type="spellStart"/>
      <w:r>
        <w:t>Minschen</w:t>
      </w:r>
      <w:proofErr w:type="spellEnd"/>
      <w:r>
        <w:t xml:space="preserve"> schon,</w:t>
      </w:r>
      <w:r>
        <w:br/>
        <w:t xml:space="preserve">dat he </w:t>
      </w:r>
      <w:proofErr w:type="spellStart"/>
      <w:r>
        <w:t>auer</w:t>
      </w:r>
      <w:proofErr w:type="spellEnd"/>
      <w:r>
        <w:t xml:space="preserve"> als </w:t>
      </w:r>
      <w:proofErr w:type="spellStart"/>
      <w:r>
        <w:t>scholde</w:t>
      </w:r>
      <w:proofErr w:type="spellEnd"/>
      <w:r>
        <w:t xml:space="preserve"> </w:t>
      </w:r>
      <w:proofErr w:type="spellStart"/>
      <w:r>
        <w:t>herschen</w:t>
      </w:r>
      <w:proofErr w:type="spellEnd"/>
      <w:r>
        <w:t xml:space="preserve"> </w:t>
      </w:r>
      <w:proofErr w:type="spellStart"/>
      <w:r>
        <w:t>don</w:t>
      </w:r>
      <w:proofErr w:type="spellEnd"/>
      <w:r>
        <w:t>.</w:t>
      </w:r>
    </w:p>
    <w:p w14:paraId="1371F8ED" w14:textId="77777777" w:rsidR="00F76071" w:rsidRDefault="00F76071" w:rsidP="00F76071">
      <w:pPr>
        <w:pStyle w:val="StandardWeb"/>
      </w:pPr>
      <w:r>
        <w:t xml:space="preserve">Do wart </w:t>
      </w:r>
      <w:proofErr w:type="spellStart"/>
      <w:r>
        <w:t>vth</w:t>
      </w:r>
      <w:proofErr w:type="spellEnd"/>
      <w:r>
        <w:t xml:space="preserve"> </w:t>
      </w:r>
      <w:proofErr w:type="spellStart"/>
      <w:r>
        <w:t>Auent</w:t>
      </w:r>
      <w:proofErr w:type="spellEnd"/>
      <w:r>
        <w:t xml:space="preserve"> </w:t>
      </w:r>
      <w:proofErr w:type="spellStart"/>
      <w:r>
        <w:t>vnd</w:t>
      </w:r>
      <w:proofErr w:type="spellEnd"/>
      <w:r>
        <w:t xml:space="preserve"> morgen </w:t>
      </w:r>
      <w:proofErr w:type="spellStart"/>
      <w:r>
        <w:t>fyn</w:t>
      </w:r>
      <w:proofErr w:type="spellEnd"/>
      <w:r>
        <w:br/>
        <w:t xml:space="preserve">de </w:t>
      </w:r>
      <w:proofErr w:type="spellStart"/>
      <w:r>
        <w:t>söste</w:t>
      </w:r>
      <w:proofErr w:type="spellEnd"/>
      <w:r>
        <w:t xml:space="preserve"> </w:t>
      </w:r>
      <w:proofErr w:type="spellStart"/>
      <w:r>
        <w:t>dach</w:t>
      </w:r>
      <w:proofErr w:type="spellEnd"/>
      <w:r>
        <w:t xml:space="preserve"> in klarem </w:t>
      </w:r>
      <w:proofErr w:type="spellStart"/>
      <w:r>
        <w:t>schyn</w:t>
      </w:r>
      <w:proofErr w:type="spellEnd"/>
      <w:r>
        <w:t>,</w:t>
      </w:r>
      <w:r>
        <w:br/>
      </w:r>
      <w:proofErr w:type="spellStart"/>
      <w:r>
        <w:t>Geschapen</w:t>
      </w:r>
      <w:proofErr w:type="spellEnd"/>
      <w:r>
        <w:t xml:space="preserve"> van </w:t>
      </w:r>
      <w:proofErr w:type="spellStart"/>
      <w:r>
        <w:t>Gade</w:t>
      </w:r>
      <w:proofErr w:type="spellEnd"/>
      <w:r>
        <w:t xml:space="preserve"> in </w:t>
      </w:r>
      <w:proofErr w:type="spellStart"/>
      <w:r>
        <w:t>ewicheit</w:t>
      </w:r>
      <w:proofErr w:type="spellEnd"/>
      <w:r>
        <w:br/>
        <w:t xml:space="preserve">na </w:t>
      </w:r>
      <w:proofErr w:type="spellStart"/>
      <w:r>
        <w:t>syner</w:t>
      </w:r>
      <w:proofErr w:type="spellEnd"/>
      <w:r>
        <w:t xml:space="preserve"> </w:t>
      </w:r>
      <w:proofErr w:type="spellStart"/>
      <w:r>
        <w:t>groten</w:t>
      </w:r>
      <w:proofErr w:type="spellEnd"/>
      <w:r>
        <w:t xml:space="preserve"> </w:t>
      </w:r>
      <w:proofErr w:type="spellStart"/>
      <w:r>
        <w:t>Barmherticheit</w:t>
      </w:r>
      <w:proofErr w:type="spellEnd"/>
      <w:r>
        <w:t>.</w:t>
      </w:r>
    </w:p>
    <w:p w14:paraId="166751E6" w14:textId="77777777" w:rsidR="00F76071" w:rsidRDefault="00F76071" w:rsidP="00F76071">
      <w:pPr>
        <w:pStyle w:val="berschrift2"/>
      </w:pPr>
      <w:proofErr w:type="spellStart"/>
      <w:r>
        <w:rPr>
          <w:rStyle w:val="Fett"/>
        </w:rPr>
        <w:t>Sönauent</w:t>
      </w:r>
      <w:proofErr w:type="spellEnd"/>
      <w:r>
        <w:rPr>
          <w:rStyle w:val="Fett"/>
        </w:rPr>
        <w:t xml:space="preserve"> </w:t>
      </w:r>
      <w:proofErr w:type="spellStart"/>
      <w:r>
        <w:rPr>
          <w:rStyle w:val="Fett"/>
        </w:rPr>
        <w:t>edder</w:t>
      </w:r>
      <w:proofErr w:type="spellEnd"/>
      <w:r>
        <w:rPr>
          <w:rStyle w:val="Fett"/>
        </w:rPr>
        <w:t xml:space="preserve"> Sabbath.</w:t>
      </w:r>
    </w:p>
    <w:p w14:paraId="14BDA811" w14:textId="77777777" w:rsidR="00F76071" w:rsidRDefault="00F76071" w:rsidP="00F76071">
      <w:pPr>
        <w:pStyle w:val="StandardWeb"/>
      </w:pPr>
      <w:r>
        <w:t xml:space="preserve">Am </w:t>
      </w:r>
      <w:proofErr w:type="spellStart"/>
      <w:r>
        <w:t>Söuenden</w:t>
      </w:r>
      <w:proofErr w:type="spellEnd"/>
      <w:r>
        <w:t xml:space="preserve"> </w:t>
      </w:r>
      <w:proofErr w:type="spellStart"/>
      <w:r>
        <w:t>dage</w:t>
      </w:r>
      <w:proofErr w:type="spellEnd"/>
      <w:r>
        <w:t xml:space="preserve"> </w:t>
      </w:r>
      <w:proofErr w:type="spellStart"/>
      <w:r>
        <w:t>Godt</w:t>
      </w:r>
      <w:proofErr w:type="spellEnd"/>
      <w:r>
        <w:t xml:space="preserve"> </w:t>
      </w:r>
      <w:proofErr w:type="spellStart"/>
      <w:r>
        <w:t>rowede</w:t>
      </w:r>
      <w:proofErr w:type="spellEnd"/>
      <w:r>
        <w:t xml:space="preserve"> </w:t>
      </w:r>
      <w:proofErr w:type="spellStart"/>
      <w:r>
        <w:t>fyn</w:t>
      </w:r>
      <w:proofErr w:type="spellEnd"/>
      <w:r>
        <w:t>,</w:t>
      </w:r>
      <w:r>
        <w:br/>
        <w:t xml:space="preserve">do he </w:t>
      </w:r>
      <w:proofErr w:type="spellStart"/>
      <w:r>
        <w:t>vullenbrachte</w:t>
      </w:r>
      <w:proofErr w:type="spellEnd"/>
      <w:r>
        <w:t xml:space="preserve"> de </w:t>
      </w:r>
      <w:proofErr w:type="spellStart"/>
      <w:r>
        <w:t>wercke</w:t>
      </w:r>
      <w:proofErr w:type="spellEnd"/>
      <w:r>
        <w:t xml:space="preserve"> </w:t>
      </w:r>
      <w:proofErr w:type="spellStart"/>
      <w:r>
        <w:t>syn</w:t>
      </w:r>
      <w:proofErr w:type="spellEnd"/>
      <w:r>
        <w:t>:</w:t>
      </w:r>
      <w:r>
        <w:br/>
        <w:t xml:space="preserve">He </w:t>
      </w:r>
      <w:proofErr w:type="spellStart"/>
      <w:r>
        <w:t>segend</w:t>
      </w:r>
      <w:proofErr w:type="spellEnd"/>
      <w:r>
        <w:t xml:space="preserve"> </w:t>
      </w:r>
      <w:proofErr w:type="spellStart"/>
      <w:r>
        <w:t>vnd</w:t>
      </w:r>
      <w:proofErr w:type="spellEnd"/>
      <w:r>
        <w:t xml:space="preserve"> </w:t>
      </w:r>
      <w:proofErr w:type="spellStart"/>
      <w:r>
        <w:t>hillgede</w:t>
      </w:r>
      <w:proofErr w:type="spellEnd"/>
      <w:r>
        <w:t xml:space="preserve"> den </w:t>
      </w:r>
      <w:proofErr w:type="spellStart"/>
      <w:r>
        <w:t>söuenden</w:t>
      </w:r>
      <w:proofErr w:type="spellEnd"/>
      <w:r>
        <w:t xml:space="preserve"> </w:t>
      </w:r>
      <w:proofErr w:type="spellStart"/>
      <w:r>
        <w:t>dach</w:t>
      </w:r>
      <w:proofErr w:type="spellEnd"/>
      <w:r>
        <w:t>,</w:t>
      </w:r>
      <w:r>
        <w:br/>
      </w:r>
      <w:proofErr w:type="spellStart"/>
      <w:r>
        <w:t>daryn</w:t>
      </w:r>
      <w:proofErr w:type="spellEnd"/>
      <w:r>
        <w:t xml:space="preserve"> he </w:t>
      </w:r>
      <w:proofErr w:type="spellStart"/>
      <w:r>
        <w:t>rouwede</w:t>
      </w:r>
      <w:proofErr w:type="spellEnd"/>
      <w:r>
        <w:t xml:space="preserve"> in </w:t>
      </w:r>
      <w:proofErr w:type="spellStart"/>
      <w:r>
        <w:t>wolbedach</w:t>
      </w:r>
      <w:proofErr w:type="spellEnd"/>
      <w:r>
        <w:t>.</w:t>
      </w:r>
    </w:p>
    <w:p w14:paraId="4AE560E7" w14:textId="77777777" w:rsidR="00F76071" w:rsidRDefault="00F76071" w:rsidP="00F76071">
      <w:pPr>
        <w:pStyle w:val="StandardWeb"/>
      </w:pPr>
      <w:r>
        <w:t xml:space="preserve">Also </w:t>
      </w:r>
      <w:proofErr w:type="spellStart"/>
      <w:r>
        <w:t>hefft</w:t>
      </w:r>
      <w:proofErr w:type="spellEnd"/>
      <w:r>
        <w:t xml:space="preserve"> </w:t>
      </w:r>
      <w:proofErr w:type="spellStart"/>
      <w:r>
        <w:t>Godt</w:t>
      </w:r>
      <w:proofErr w:type="spellEnd"/>
      <w:r>
        <w:t xml:space="preserve"> de Vader </w:t>
      </w:r>
      <w:proofErr w:type="spellStart"/>
      <w:r>
        <w:t>vorth</w:t>
      </w:r>
      <w:proofErr w:type="spellEnd"/>
      <w:r>
        <w:br/>
      </w:r>
      <w:proofErr w:type="spellStart"/>
      <w:r>
        <w:t>geschapen</w:t>
      </w:r>
      <w:proofErr w:type="spellEnd"/>
      <w:r>
        <w:t xml:space="preserve"> </w:t>
      </w:r>
      <w:proofErr w:type="spellStart"/>
      <w:r>
        <w:t>dorch</w:t>
      </w:r>
      <w:proofErr w:type="spellEnd"/>
      <w:r>
        <w:t xml:space="preserve"> </w:t>
      </w:r>
      <w:proofErr w:type="spellStart"/>
      <w:r>
        <w:t>syn</w:t>
      </w:r>
      <w:proofErr w:type="spellEnd"/>
      <w:r>
        <w:t xml:space="preserve"> </w:t>
      </w:r>
      <w:proofErr w:type="spellStart"/>
      <w:r>
        <w:t>hilliges</w:t>
      </w:r>
      <w:proofErr w:type="spellEnd"/>
      <w:r>
        <w:t xml:space="preserve"> </w:t>
      </w:r>
      <w:proofErr w:type="spellStart"/>
      <w:r>
        <w:t>wordt</w:t>
      </w:r>
      <w:proofErr w:type="spellEnd"/>
      <w:r>
        <w:t>,</w:t>
      </w:r>
      <w:r>
        <w:br/>
      </w:r>
      <w:proofErr w:type="spellStart"/>
      <w:r>
        <w:t>Dartho</w:t>
      </w:r>
      <w:proofErr w:type="spellEnd"/>
      <w:r>
        <w:t xml:space="preserve"> </w:t>
      </w:r>
      <w:proofErr w:type="spellStart"/>
      <w:r>
        <w:t>ock</w:t>
      </w:r>
      <w:proofErr w:type="spellEnd"/>
      <w:r>
        <w:t xml:space="preserve"> all </w:t>
      </w:r>
      <w:proofErr w:type="spellStart"/>
      <w:r>
        <w:t>synes</w:t>
      </w:r>
      <w:proofErr w:type="spellEnd"/>
      <w:r>
        <w:t xml:space="preserve"> </w:t>
      </w:r>
      <w:proofErr w:type="spellStart"/>
      <w:r>
        <w:t>heeres</w:t>
      </w:r>
      <w:proofErr w:type="spellEnd"/>
      <w:r>
        <w:t xml:space="preserve"> </w:t>
      </w:r>
      <w:proofErr w:type="spellStart"/>
      <w:r>
        <w:t>krafft</w:t>
      </w:r>
      <w:proofErr w:type="spellEnd"/>
      <w:r>
        <w:br/>
      </w:r>
      <w:proofErr w:type="spellStart"/>
      <w:r>
        <w:t>dorch</w:t>
      </w:r>
      <w:proofErr w:type="spellEnd"/>
      <w:r>
        <w:t xml:space="preserve"> </w:t>
      </w:r>
      <w:proofErr w:type="spellStart"/>
      <w:r>
        <w:t>synes</w:t>
      </w:r>
      <w:proofErr w:type="spellEnd"/>
      <w:r>
        <w:t xml:space="preserve"> </w:t>
      </w:r>
      <w:proofErr w:type="spellStart"/>
      <w:r>
        <w:t>hilligen</w:t>
      </w:r>
      <w:proofErr w:type="spellEnd"/>
      <w:r>
        <w:t xml:space="preserve"> Geistes macht.</w:t>
      </w:r>
    </w:p>
    <w:p w14:paraId="5CC357C1" w14:textId="77777777" w:rsidR="00F76071" w:rsidRDefault="00F76071" w:rsidP="00F76071">
      <w:pPr>
        <w:pStyle w:val="StandardWeb"/>
      </w:pPr>
      <w:r>
        <w:t xml:space="preserve">So </w:t>
      </w:r>
      <w:proofErr w:type="spellStart"/>
      <w:r>
        <w:t>latet</w:t>
      </w:r>
      <w:proofErr w:type="spellEnd"/>
      <w:r>
        <w:t xml:space="preserve"> </w:t>
      </w:r>
      <w:proofErr w:type="spellStart"/>
      <w:r>
        <w:t>vns</w:t>
      </w:r>
      <w:proofErr w:type="spellEnd"/>
      <w:r>
        <w:t xml:space="preserve"> alle </w:t>
      </w:r>
      <w:proofErr w:type="spellStart"/>
      <w:r>
        <w:t>mercken</w:t>
      </w:r>
      <w:proofErr w:type="spellEnd"/>
      <w:r>
        <w:t xml:space="preserve"> recht,</w:t>
      </w:r>
      <w:r>
        <w:br/>
      </w:r>
      <w:proofErr w:type="spellStart"/>
      <w:r>
        <w:t>wor</w:t>
      </w:r>
      <w:proofErr w:type="spellEnd"/>
      <w:r>
        <w:t xml:space="preserve"> </w:t>
      </w:r>
      <w:proofErr w:type="spellStart"/>
      <w:r>
        <w:t>tho</w:t>
      </w:r>
      <w:proofErr w:type="spellEnd"/>
      <w:r>
        <w:t xml:space="preserve"> </w:t>
      </w:r>
      <w:proofErr w:type="spellStart"/>
      <w:r>
        <w:t>vns</w:t>
      </w:r>
      <w:proofErr w:type="spellEnd"/>
      <w:r>
        <w:t xml:space="preserve"> </w:t>
      </w:r>
      <w:proofErr w:type="spellStart"/>
      <w:r>
        <w:t>Godt</w:t>
      </w:r>
      <w:proofErr w:type="spellEnd"/>
      <w:r>
        <w:t xml:space="preserve"> </w:t>
      </w:r>
      <w:proofErr w:type="spellStart"/>
      <w:r>
        <w:t>geschapen</w:t>
      </w:r>
      <w:proofErr w:type="spellEnd"/>
      <w:r>
        <w:t xml:space="preserve"> </w:t>
      </w:r>
      <w:proofErr w:type="spellStart"/>
      <w:r>
        <w:t>hefft</w:t>
      </w:r>
      <w:proofErr w:type="spellEnd"/>
      <w:r>
        <w:t>:</w:t>
      </w:r>
      <w:r>
        <w:br/>
        <w:t xml:space="preserve">Nicht dar </w:t>
      </w:r>
      <w:proofErr w:type="spellStart"/>
      <w:r>
        <w:t>tho</w:t>
      </w:r>
      <w:proofErr w:type="spellEnd"/>
      <w:r>
        <w:t xml:space="preserve">, dat </w:t>
      </w:r>
      <w:proofErr w:type="spellStart"/>
      <w:r>
        <w:t>wy</w:t>
      </w:r>
      <w:proofErr w:type="spellEnd"/>
      <w:r>
        <w:t xml:space="preserve"> </w:t>
      </w:r>
      <w:proofErr w:type="spellStart"/>
      <w:r>
        <w:t>schölen</w:t>
      </w:r>
      <w:proofErr w:type="spellEnd"/>
      <w:r>
        <w:t xml:space="preserve"> werden</w:t>
      </w:r>
      <w:r>
        <w:br/>
        <w:t xml:space="preserve">den </w:t>
      </w:r>
      <w:proofErr w:type="spellStart"/>
      <w:r>
        <w:t>Beesten</w:t>
      </w:r>
      <w:proofErr w:type="spellEnd"/>
      <w:r>
        <w:t xml:space="preserve"> </w:t>
      </w:r>
      <w:proofErr w:type="spellStart"/>
      <w:r>
        <w:t>gelick</w:t>
      </w:r>
      <w:proofErr w:type="spellEnd"/>
      <w:r>
        <w:t xml:space="preserve"> </w:t>
      </w:r>
      <w:proofErr w:type="spellStart"/>
      <w:r>
        <w:t>hyr</w:t>
      </w:r>
      <w:proofErr w:type="spellEnd"/>
      <w:r>
        <w:t xml:space="preserve"> </w:t>
      </w:r>
      <w:proofErr w:type="spellStart"/>
      <w:r>
        <w:t>vp</w:t>
      </w:r>
      <w:proofErr w:type="spellEnd"/>
      <w:r>
        <w:t xml:space="preserve"> Erden;</w:t>
      </w:r>
    </w:p>
    <w:p w14:paraId="4D0A7F26" w14:textId="77777777" w:rsidR="00F76071" w:rsidRDefault="00F76071" w:rsidP="00F76071">
      <w:pPr>
        <w:pStyle w:val="StandardWeb"/>
      </w:pPr>
      <w:r>
        <w:t xml:space="preserve">Men dat </w:t>
      </w:r>
      <w:proofErr w:type="spellStart"/>
      <w:r>
        <w:t>wy</w:t>
      </w:r>
      <w:proofErr w:type="spellEnd"/>
      <w:r>
        <w:t xml:space="preserve"> </w:t>
      </w:r>
      <w:proofErr w:type="spellStart"/>
      <w:r>
        <w:t>Godt</w:t>
      </w:r>
      <w:proofErr w:type="spellEnd"/>
      <w:r>
        <w:t xml:space="preserve"> erkennen </w:t>
      </w:r>
      <w:proofErr w:type="spellStart"/>
      <w:r>
        <w:t>fyn</w:t>
      </w:r>
      <w:proofErr w:type="spellEnd"/>
      <w:r>
        <w:t>,</w:t>
      </w:r>
      <w:r>
        <w:br/>
        <w:t xml:space="preserve">dar </w:t>
      </w:r>
      <w:proofErr w:type="spellStart"/>
      <w:r>
        <w:t>tho</w:t>
      </w:r>
      <w:proofErr w:type="spellEnd"/>
      <w:r>
        <w:t xml:space="preserve"> den </w:t>
      </w:r>
      <w:proofErr w:type="spellStart"/>
      <w:r>
        <w:t>leuen</w:t>
      </w:r>
      <w:proofErr w:type="spellEnd"/>
      <w:r>
        <w:t xml:space="preserve"> </w:t>
      </w:r>
      <w:proofErr w:type="spellStart"/>
      <w:r>
        <w:t>Söne</w:t>
      </w:r>
      <w:proofErr w:type="spellEnd"/>
      <w:r>
        <w:t xml:space="preserve"> </w:t>
      </w:r>
      <w:proofErr w:type="spellStart"/>
      <w:r>
        <w:t>syn</w:t>
      </w:r>
      <w:proofErr w:type="spellEnd"/>
      <w:r>
        <w:t>,</w:t>
      </w:r>
      <w:r>
        <w:br/>
        <w:t xml:space="preserve">So werde </w:t>
      </w:r>
      <w:proofErr w:type="spellStart"/>
      <w:r>
        <w:t>wy</w:t>
      </w:r>
      <w:proofErr w:type="spellEnd"/>
      <w:r>
        <w:t xml:space="preserve"> </w:t>
      </w:r>
      <w:proofErr w:type="spellStart"/>
      <w:r>
        <w:t>hebben</w:t>
      </w:r>
      <w:proofErr w:type="spellEnd"/>
      <w:r>
        <w:t xml:space="preserve"> dat Ewige </w:t>
      </w:r>
      <w:proofErr w:type="spellStart"/>
      <w:r>
        <w:t>leeuen</w:t>
      </w:r>
      <w:proofErr w:type="spellEnd"/>
      <w:r>
        <w:t>,</w:t>
      </w:r>
      <w:r>
        <w:br/>
        <w:t xml:space="preserve">dat </w:t>
      </w:r>
      <w:proofErr w:type="spellStart"/>
      <w:r>
        <w:t>vns</w:t>
      </w:r>
      <w:proofErr w:type="spellEnd"/>
      <w:r>
        <w:t xml:space="preserve"> in Christo wert </w:t>
      </w:r>
      <w:proofErr w:type="spellStart"/>
      <w:r>
        <w:t>gegeuen</w:t>
      </w:r>
      <w:proofErr w:type="spellEnd"/>
      <w:r>
        <w:t>.</w:t>
      </w:r>
    </w:p>
    <w:p w14:paraId="26BCAE32" w14:textId="77777777" w:rsidR="00F76071" w:rsidRDefault="00F76071" w:rsidP="00F76071">
      <w:pPr>
        <w:pStyle w:val="StandardWeb"/>
      </w:pPr>
      <w:r>
        <w:t xml:space="preserve">Dar </w:t>
      </w:r>
      <w:proofErr w:type="spellStart"/>
      <w:r>
        <w:t>tho</w:t>
      </w:r>
      <w:proofErr w:type="spellEnd"/>
      <w:r>
        <w:t xml:space="preserve"> </w:t>
      </w:r>
      <w:proofErr w:type="spellStart"/>
      <w:r>
        <w:t>help</w:t>
      </w:r>
      <w:proofErr w:type="spellEnd"/>
      <w:r>
        <w:t xml:space="preserve"> </w:t>
      </w:r>
      <w:proofErr w:type="spellStart"/>
      <w:r>
        <w:t>vns</w:t>
      </w:r>
      <w:proofErr w:type="spellEnd"/>
      <w:r>
        <w:t xml:space="preserve"> </w:t>
      </w:r>
      <w:proofErr w:type="spellStart"/>
      <w:r>
        <w:t>Godt</w:t>
      </w:r>
      <w:proofErr w:type="spellEnd"/>
      <w:r>
        <w:t xml:space="preserve"> de </w:t>
      </w:r>
      <w:proofErr w:type="spellStart"/>
      <w:r>
        <w:t>hillige</w:t>
      </w:r>
      <w:proofErr w:type="spellEnd"/>
      <w:r>
        <w:t xml:space="preserve"> Geist,</w:t>
      </w:r>
      <w:r>
        <w:br/>
        <w:t xml:space="preserve">de </w:t>
      </w:r>
      <w:proofErr w:type="spellStart"/>
      <w:r>
        <w:t>erlüchte</w:t>
      </w:r>
      <w:proofErr w:type="spellEnd"/>
      <w:r>
        <w:t xml:space="preserve"> </w:t>
      </w:r>
      <w:proofErr w:type="spellStart"/>
      <w:r>
        <w:t>vnse</w:t>
      </w:r>
      <w:proofErr w:type="spellEnd"/>
      <w:r>
        <w:t xml:space="preserve"> </w:t>
      </w:r>
      <w:proofErr w:type="spellStart"/>
      <w:r>
        <w:t>herten</w:t>
      </w:r>
      <w:proofErr w:type="spellEnd"/>
      <w:r>
        <w:t xml:space="preserve"> </w:t>
      </w:r>
      <w:proofErr w:type="spellStart"/>
      <w:r>
        <w:t>aldermeist</w:t>
      </w:r>
      <w:proofErr w:type="spellEnd"/>
      <w:r>
        <w:br/>
      </w:r>
      <w:proofErr w:type="spellStart"/>
      <w:r>
        <w:t>Vnd</w:t>
      </w:r>
      <w:proofErr w:type="spellEnd"/>
      <w:r>
        <w:t xml:space="preserve"> </w:t>
      </w:r>
      <w:proofErr w:type="spellStart"/>
      <w:r>
        <w:t>make</w:t>
      </w:r>
      <w:proofErr w:type="spellEnd"/>
      <w:r>
        <w:t xml:space="preserve"> </w:t>
      </w:r>
      <w:proofErr w:type="spellStart"/>
      <w:r>
        <w:t>vns</w:t>
      </w:r>
      <w:proofErr w:type="spellEnd"/>
      <w:r>
        <w:t xml:space="preserve"> dar </w:t>
      </w:r>
      <w:proofErr w:type="spellStart"/>
      <w:r>
        <w:t>tho</w:t>
      </w:r>
      <w:proofErr w:type="spellEnd"/>
      <w:r>
        <w:t xml:space="preserve"> alle </w:t>
      </w:r>
      <w:proofErr w:type="spellStart"/>
      <w:r>
        <w:t>bereidt</w:t>
      </w:r>
      <w:proofErr w:type="spellEnd"/>
      <w:r>
        <w:br/>
        <w:t xml:space="preserve">dat </w:t>
      </w:r>
      <w:proofErr w:type="spellStart"/>
      <w:r>
        <w:t>wy</w:t>
      </w:r>
      <w:proofErr w:type="spellEnd"/>
      <w:r>
        <w:t xml:space="preserve"> en lauen in </w:t>
      </w:r>
      <w:proofErr w:type="spellStart"/>
      <w:r>
        <w:t>ewicheit</w:t>
      </w:r>
      <w:proofErr w:type="spellEnd"/>
      <w:r>
        <w:t>!</w:t>
      </w:r>
    </w:p>
    <w:p w14:paraId="2F738264" w14:textId="77777777" w:rsidR="00F76071" w:rsidRDefault="00F76071" w:rsidP="00F76071">
      <w:pPr>
        <w:pStyle w:val="StandardWeb"/>
      </w:pPr>
      <w:r>
        <w:t>AMEN!</w:t>
      </w:r>
    </w:p>
    <w:p w14:paraId="1A82AB9C" w14:textId="18A23D16" w:rsidR="00F76071" w:rsidRDefault="00F76071" w:rsidP="00F76071">
      <w:pPr>
        <w:pStyle w:val="berschrift1"/>
      </w:pPr>
      <w:r>
        <w:rPr>
          <w:rStyle w:val="screen-reader-text"/>
        </w:rPr>
        <w:t>Die deutsche Litanei</w:t>
      </w:r>
      <w:r>
        <w:t xml:space="preserve"> </w:t>
      </w:r>
    </w:p>
    <w:p w14:paraId="73EF7936" w14:textId="77777777" w:rsidR="00F76071" w:rsidRDefault="00F76071" w:rsidP="00F76071">
      <w:pPr>
        <w:pStyle w:val="StandardWeb"/>
      </w:pPr>
      <w:proofErr w:type="spellStart"/>
      <w:r>
        <w:t>GOdt</w:t>
      </w:r>
      <w:proofErr w:type="spellEnd"/>
      <w:r>
        <w:t xml:space="preserve"> Vater in dem </w:t>
      </w:r>
      <w:proofErr w:type="spellStart"/>
      <w:r>
        <w:t>himelreich</w:t>
      </w:r>
      <w:proofErr w:type="spellEnd"/>
      <w:r>
        <w:t>,</w:t>
      </w:r>
      <w:r>
        <w:br/>
        <w:t xml:space="preserve">Gott </w:t>
      </w:r>
      <w:proofErr w:type="spellStart"/>
      <w:r>
        <w:t>son</w:t>
      </w:r>
      <w:proofErr w:type="spellEnd"/>
      <w:r>
        <w:t>, Gott heiliger geist zu gleich,</w:t>
      </w:r>
      <w:r>
        <w:br/>
        <w:t xml:space="preserve">Du heilige </w:t>
      </w:r>
      <w:proofErr w:type="spellStart"/>
      <w:r>
        <w:t>dreyfaltigkeit</w:t>
      </w:r>
      <w:proofErr w:type="spellEnd"/>
      <w:r>
        <w:t>,</w:t>
      </w:r>
      <w:r>
        <w:br/>
        <w:t xml:space="preserve">ein </w:t>
      </w:r>
      <w:proofErr w:type="spellStart"/>
      <w:r>
        <w:t>einger</w:t>
      </w:r>
      <w:proofErr w:type="spellEnd"/>
      <w:r>
        <w:t xml:space="preserve"> Gott in </w:t>
      </w:r>
      <w:proofErr w:type="spellStart"/>
      <w:r>
        <w:t>ewigkeit</w:t>
      </w:r>
      <w:proofErr w:type="spellEnd"/>
      <w:r>
        <w:t>:</w:t>
      </w:r>
      <w:r>
        <w:br/>
      </w:r>
      <w:proofErr w:type="spellStart"/>
      <w:r>
        <w:t>Auff</w:t>
      </w:r>
      <w:proofErr w:type="spellEnd"/>
      <w:r>
        <w:t xml:space="preserve"> dein </w:t>
      </w:r>
      <w:proofErr w:type="spellStart"/>
      <w:r>
        <w:t>zusag</w:t>
      </w:r>
      <w:proofErr w:type="spellEnd"/>
      <w:r>
        <w:t xml:space="preserve"> wir bitten dich,</w:t>
      </w:r>
      <w:r>
        <w:br/>
      </w:r>
      <w:proofErr w:type="spellStart"/>
      <w:r>
        <w:t>wolst</w:t>
      </w:r>
      <w:proofErr w:type="spellEnd"/>
      <w:r>
        <w:t xml:space="preserve"> </w:t>
      </w:r>
      <w:proofErr w:type="spellStart"/>
      <w:r>
        <w:t>vns</w:t>
      </w:r>
      <w:proofErr w:type="spellEnd"/>
      <w:r>
        <w:t xml:space="preserve"> erhören </w:t>
      </w:r>
      <w:proofErr w:type="spellStart"/>
      <w:r>
        <w:t>gnediglich</w:t>
      </w:r>
      <w:proofErr w:type="spellEnd"/>
      <w:r>
        <w:t>.</w:t>
      </w:r>
    </w:p>
    <w:p w14:paraId="4509FECF" w14:textId="77777777" w:rsidR="00F76071" w:rsidRDefault="00F76071" w:rsidP="00F76071">
      <w:pPr>
        <w:pStyle w:val="StandardWeb"/>
      </w:pPr>
      <w:r>
        <w:t xml:space="preserve">Ah lieber Gott, </w:t>
      </w:r>
      <w:proofErr w:type="spellStart"/>
      <w:r>
        <w:t>vnser</w:t>
      </w:r>
      <w:proofErr w:type="spellEnd"/>
      <w:r>
        <w:t xml:space="preserve"> verschon,</w:t>
      </w:r>
      <w:r>
        <w:br/>
        <w:t xml:space="preserve">nach </w:t>
      </w:r>
      <w:proofErr w:type="spellStart"/>
      <w:r>
        <w:t>vnserm</w:t>
      </w:r>
      <w:proofErr w:type="spellEnd"/>
      <w:r>
        <w:t xml:space="preserve"> verdienst </w:t>
      </w:r>
      <w:proofErr w:type="spellStart"/>
      <w:r>
        <w:t>vns</w:t>
      </w:r>
      <w:proofErr w:type="spellEnd"/>
      <w:r>
        <w:t xml:space="preserve"> nicht lohn!</w:t>
      </w:r>
      <w:r>
        <w:br/>
        <w:t xml:space="preserve">Erbarm dich </w:t>
      </w:r>
      <w:proofErr w:type="spellStart"/>
      <w:r>
        <w:t>vnser</w:t>
      </w:r>
      <w:proofErr w:type="spellEnd"/>
      <w:r>
        <w:t xml:space="preserve"> durch dein </w:t>
      </w:r>
      <w:proofErr w:type="spellStart"/>
      <w:r>
        <w:t>gnad</w:t>
      </w:r>
      <w:proofErr w:type="spellEnd"/>
      <w:r>
        <w:t>,</w:t>
      </w:r>
      <w:r>
        <w:br/>
        <w:t xml:space="preserve">leib, ehr </w:t>
      </w:r>
      <w:proofErr w:type="spellStart"/>
      <w:r>
        <w:t>vnd</w:t>
      </w:r>
      <w:proofErr w:type="spellEnd"/>
      <w:r>
        <w:t xml:space="preserve"> gut </w:t>
      </w:r>
      <w:proofErr w:type="spellStart"/>
      <w:r>
        <w:t>behüd</w:t>
      </w:r>
      <w:proofErr w:type="spellEnd"/>
      <w:r>
        <w:t xml:space="preserve"> für </w:t>
      </w:r>
      <w:proofErr w:type="spellStart"/>
      <w:r>
        <w:t>schad</w:t>
      </w:r>
      <w:proofErr w:type="spellEnd"/>
      <w:r>
        <w:t>!</w:t>
      </w:r>
      <w:r>
        <w:br/>
        <w:t xml:space="preserve">Sey </w:t>
      </w:r>
      <w:proofErr w:type="spellStart"/>
      <w:r>
        <w:t>gnedig</w:t>
      </w:r>
      <w:proofErr w:type="spellEnd"/>
      <w:r>
        <w:t xml:space="preserve"> </w:t>
      </w:r>
      <w:proofErr w:type="spellStart"/>
      <w:r>
        <w:t>vns</w:t>
      </w:r>
      <w:proofErr w:type="spellEnd"/>
      <w:r>
        <w:t xml:space="preserve"> </w:t>
      </w:r>
      <w:proofErr w:type="spellStart"/>
      <w:r>
        <w:t>vnd</w:t>
      </w:r>
      <w:proofErr w:type="spellEnd"/>
      <w:r>
        <w:t xml:space="preserve"> </w:t>
      </w:r>
      <w:proofErr w:type="spellStart"/>
      <w:r>
        <w:t>hilff</w:t>
      </w:r>
      <w:proofErr w:type="spellEnd"/>
      <w:r>
        <w:t xml:space="preserve"> </w:t>
      </w:r>
      <w:proofErr w:type="spellStart"/>
      <w:r>
        <w:t>vns</w:t>
      </w:r>
      <w:proofErr w:type="spellEnd"/>
      <w:r>
        <w:t>, HERR,</w:t>
      </w:r>
      <w:r>
        <w:br/>
        <w:t xml:space="preserve">verlas </w:t>
      </w:r>
      <w:proofErr w:type="spellStart"/>
      <w:r>
        <w:t>vns</w:t>
      </w:r>
      <w:proofErr w:type="spellEnd"/>
      <w:r>
        <w:t xml:space="preserve"> nu </w:t>
      </w:r>
      <w:proofErr w:type="spellStart"/>
      <w:r>
        <w:t>vnd</w:t>
      </w:r>
      <w:proofErr w:type="spellEnd"/>
      <w:r>
        <w:t xml:space="preserve"> nimmermehr.</w:t>
      </w:r>
    </w:p>
    <w:p w14:paraId="2B811E25" w14:textId="77777777" w:rsidR="00F76071" w:rsidRDefault="00F76071" w:rsidP="00F76071">
      <w:pPr>
        <w:pStyle w:val="StandardWeb"/>
      </w:pPr>
      <w:r>
        <w:t xml:space="preserve">Behüt </w:t>
      </w:r>
      <w:proofErr w:type="spellStart"/>
      <w:r>
        <w:t>vns</w:t>
      </w:r>
      <w:proofErr w:type="spellEnd"/>
      <w:r>
        <w:t xml:space="preserve"> für des </w:t>
      </w:r>
      <w:proofErr w:type="spellStart"/>
      <w:r>
        <w:t>Sathans</w:t>
      </w:r>
      <w:proofErr w:type="spellEnd"/>
      <w:r>
        <w:t xml:space="preserve"> tück,</w:t>
      </w:r>
      <w:r>
        <w:br/>
        <w:t xml:space="preserve">das er </w:t>
      </w:r>
      <w:proofErr w:type="spellStart"/>
      <w:r>
        <w:t>vns</w:t>
      </w:r>
      <w:proofErr w:type="spellEnd"/>
      <w:r>
        <w:t xml:space="preserve"> nicht mit </w:t>
      </w:r>
      <w:proofErr w:type="spellStart"/>
      <w:r>
        <w:t>list</w:t>
      </w:r>
      <w:proofErr w:type="spellEnd"/>
      <w:r>
        <w:t xml:space="preserve"> berück!</w:t>
      </w:r>
      <w:r>
        <w:br/>
      </w:r>
      <w:proofErr w:type="spellStart"/>
      <w:r>
        <w:t>Wend</w:t>
      </w:r>
      <w:proofErr w:type="spellEnd"/>
      <w:r>
        <w:t xml:space="preserve"> ab von </w:t>
      </w:r>
      <w:proofErr w:type="spellStart"/>
      <w:r>
        <w:t>vns</w:t>
      </w:r>
      <w:proofErr w:type="spellEnd"/>
      <w:r>
        <w:t xml:space="preserve"> sein </w:t>
      </w:r>
      <w:proofErr w:type="spellStart"/>
      <w:r>
        <w:t>frewrig</w:t>
      </w:r>
      <w:proofErr w:type="spellEnd"/>
      <w:r>
        <w:t xml:space="preserve"> </w:t>
      </w:r>
      <w:proofErr w:type="spellStart"/>
      <w:r>
        <w:t>pfeil</w:t>
      </w:r>
      <w:proofErr w:type="spellEnd"/>
      <w:r>
        <w:t>,</w:t>
      </w:r>
      <w:r>
        <w:br/>
      </w:r>
      <w:proofErr w:type="spellStart"/>
      <w:r>
        <w:t>hilff</w:t>
      </w:r>
      <w:proofErr w:type="spellEnd"/>
      <w:r>
        <w:t xml:space="preserve">, das er </w:t>
      </w:r>
      <w:proofErr w:type="spellStart"/>
      <w:r>
        <w:t>vns</w:t>
      </w:r>
      <w:proofErr w:type="spellEnd"/>
      <w:r>
        <w:t xml:space="preserve"> nicht </w:t>
      </w:r>
      <w:proofErr w:type="spellStart"/>
      <w:r>
        <w:t>vereil</w:t>
      </w:r>
      <w:proofErr w:type="spellEnd"/>
      <w:r>
        <w:t>!</w:t>
      </w:r>
      <w:r>
        <w:br/>
        <w:t xml:space="preserve">Auch, lieber Gott, verlas </w:t>
      </w:r>
      <w:proofErr w:type="spellStart"/>
      <w:r>
        <w:t>vns</w:t>
      </w:r>
      <w:proofErr w:type="spellEnd"/>
      <w:r>
        <w:t xml:space="preserve"> nicht,</w:t>
      </w:r>
      <w:r>
        <w:br/>
        <w:t xml:space="preserve">wenn </w:t>
      </w:r>
      <w:proofErr w:type="spellStart"/>
      <w:r>
        <w:t>vns</w:t>
      </w:r>
      <w:proofErr w:type="spellEnd"/>
      <w:r>
        <w:t xml:space="preserve"> die arge </w:t>
      </w:r>
      <w:proofErr w:type="spellStart"/>
      <w:r>
        <w:t>welt</w:t>
      </w:r>
      <w:proofErr w:type="spellEnd"/>
      <w:r>
        <w:t xml:space="preserve"> anficht!</w:t>
      </w:r>
    </w:p>
    <w:p w14:paraId="136E4E35" w14:textId="77777777" w:rsidR="00F76071" w:rsidRDefault="00F76071" w:rsidP="00F76071">
      <w:pPr>
        <w:pStyle w:val="StandardWeb"/>
      </w:pPr>
      <w:r>
        <w:t xml:space="preserve">Behüt </w:t>
      </w:r>
      <w:proofErr w:type="spellStart"/>
      <w:r>
        <w:t>vns</w:t>
      </w:r>
      <w:proofErr w:type="spellEnd"/>
      <w:r>
        <w:t>, Gott, zu aller stund</w:t>
      </w:r>
      <w:r>
        <w:br/>
        <w:t xml:space="preserve">für </w:t>
      </w:r>
      <w:proofErr w:type="spellStart"/>
      <w:r>
        <w:t>jrthum</w:t>
      </w:r>
      <w:proofErr w:type="spellEnd"/>
      <w:r>
        <w:t xml:space="preserve">, </w:t>
      </w:r>
      <w:proofErr w:type="spellStart"/>
      <w:r>
        <w:t>laster</w:t>
      </w:r>
      <w:proofErr w:type="spellEnd"/>
      <w:r>
        <w:t xml:space="preserve">, </w:t>
      </w:r>
      <w:proofErr w:type="spellStart"/>
      <w:r>
        <w:t>schand</w:t>
      </w:r>
      <w:proofErr w:type="spellEnd"/>
      <w:r>
        <w:t xml:space="preserve"> </w:t>
      </w:r>
      <w:proofErr w:type="spellStart"/>
      <w:r>
        <w:t>vnd</w:t>
      </w:r>
      <w:proofErr w:type="spellEnd"/>
      <w:r>
        <w:t xml:space="preserve"> </w:t>
      </w:r>
      <w:proofErr w:type="spellStart"/>
      <w:r>
        <w:t>sund</w:t>
      </w:r>
      <w:proofErr w:type="spellEnd"/>
      <w:r>
        <w:t>,</w:t>
      </w:r>
      <w:r>
        <w:br/>
        <w:t xml:space="preserve">Für krieg, </w:t>
      </w:r>
      <w:proofErr w:type="spellStart"/>
      <w:r>
        <w:t>has</w:t>
      </w:r>
      <w:proofErr w:type="spellEnd"/>
      <w:r>
        <w:t xml:space="preserve">, feindschafft, </w:t>
      </w:r>
      <w:proofErr w:type="spellStart"/>
      <w:r>
        <w:t>gifft</w:t>
      </w:r>
      <w:proofErr w:type="spellEnd"/>
      <w:r>
        <w:t xml:space="preserve"> </w:t>
      </w:r>
      <w:proofErr w:type="spellStart"/>
      <w:r>
        <w:t>vnd</w:t>
      </w:r>
      <w:proofErr w:type="spellEnd"/>
      <w:r>
        <w:t xml:space="preserve"> </w:t>
      </w:r>
      <w:proofErr w:type="spellStart"/>
      <w:r>
        <w:t>neid</w:t>
      </w:r>
      <w:proofErr w:type="spellEnd"/>
      <w:r>
        <w:t>,</w:t>
      </w:r>
      <w:r>
        <w:br/>
        <w:t xml:space="preserve">für </w:t>
      </w:r>
      <w:proofErr w:type="spellStart"/>
      <w:r>
        <w:t>wasser</w:t>
      </w:r>
      <w:proofErr w:type="spellEnd"/>
      <w:r>
        <w:t xml:space="preserve">, </w:t>
      </w:r>
      <w:proofErr w:type="spellStart"/>
      <w:r>
        <w:t>fewr</w:t>
      </w:r>
      <w:proofErr w:type="spellEnd"/>
      <w:r>
        <w:t xml:space="preserve"> </w:t>
      </w:r>
      <w:proofErr w:type="spellStart"/>
      <w:r>
        <w:t>vnd</w:t>
      </w:r>
      <w:proofErr w:type="spellEnd"/>
      <w:r>
        <w:t xml:space="preserve"> </w:t>
      </w:r>
      <w:proofErr w:type="spellStart"/>
      <w:r>
        <w:t>tewer</w:t>
      </w:r>
      <w:proofErr w:type="spellEnd"/>
      <w:r>
        <w:t xml:space="preserve"> zeit,</w:t>
      </w:r>
      <w:r>
        <w:br/>
        <w:t xml:space="preserve">Für </w:t>
      </w:r>
      <w:proofErr w:type="spellStart"/>
      <w:r>
        <w:t>pestilentz</w:t>
      </w:r>
      <w:proofErr w:type="spellEnd"/>
      <w:r>
        <w:t xml:space="preserve"> </w:t>
      </w:r>
      <w:proofErr w:type="spellStart"/>
      <w:r>
        <w:t>vnd</w:t>
      </w:r>
      <w:proofErr w:type="spellEnd"/>
      <w:r>
        <w:t xml:space="preserve"> </w:t>
      </w:r>
      <w:proofErr w:type="spellStart"/>
      <w:r>
        <w:t>kranckheit</w:t>
      </w:r>
      <w:proofErr w:type="spellEnd"/>
      <w:r>
        <w:t xml:space="preserve"> schwind,</w:t>
      </w:r>
      <w:r>
        <w:br/>
        <w:t xml:space="preserve">für </w:t>
      </w:r>
      <w:proofErr w:type="spellStart"/>
      <w:r>
        <w:t>vngewitter</w:t>
      </w:r>
      <w:proofErr w:type="spellEnd"/>
      <w:r>
        <w:t xml:space="preserve">, </w:t>
      </w:r>
      <w:proofErr w:type="spellStart"/>
      <w:r>
        <w:t>schedlich</w:t>
      </w:r>
      <w:proofErr w:type="spellEnd"/>
      <w:r>
        <w:t xml:space="preserve"> wind!</w:t>
      </w:r>
    </w:p>
    <w:p w14:paraId="09BAF5CA" w14:textId="77777777" w:rsidR="00F76071" w:rsidRDefault="00F76071" w:rsidP="00F76071">
      <w:pPr>
        <w:pStyle w:val="StandardWeb"/>
      </w:pPr>
      <w:r>
        <w:t xml:space="preserve">Behüt </w:t>
      </w:r>
      <w:proofErr w:type="spellStart"/>
      <w:r>
        <w:t>vns</w:t>
      </w:r>
      <w:proofErr w:type="spellEnd"/>
      <w:r>
        <w:t>, HERR, in aller not,</w:t>
      </w:r>
      <w:r>
        <w:br/>
        <w:t xml:space="preserve">auch für </w:t>
      </w:r>
      <w:proofErr w:type="spellStart"/>
      <w:r>
        <w:t>eim</w:t>
      </w:r>
      <w:proofErr w:type="spellEnd"/>
      <w:r>
        <w:t xml:space="preserve"> bösen schnellen </w:t>
      </w:r>
      <w:proofErr w:type="spellStart"/>
      <w:r>
        <w:t>tod</w:t>
      </w:r>
      <w:proofErr w:type="spellEnd"/>
      <w:r>
        <w:t>!</w:t>
      </w:r>
      <w:r>
        <w:br/>
        <w:t xml:space="preserve">Für allem, HERR, verlas </w:t>
      </w:r>
      <w:proofErr w:type="spellStart"/>
      <w:r>
        <w:t>vns</w:t>
      </w:r>
      <w:proofErr w:type="spellEnd"/>
      <w:r>
        <w:t xml:space="preserve"> nicht,</w:t>
      </w:r>
      <w:r>
        <w:br/>
        <w:t xml:space="preserve">wenn wir </w:t>
      </w:r>
      <w:proofErr w:type="spellStart"/>
      <w:r>
        <w:t>komen</w:t>
      </w:r>
      <w:proofErr w:type="spellEnd"/>
      <w:r>
        <w:t xml:space="preserve"> für dein </w:t>
      </w:r>
      <w:proofErr w:type="spellStart"/>
      <w:r>
        <w:t>gericht</w:t>
      </w:r>
      <w:proofErr w:type="spellEnd"/>
      <w:r>
        <w:t>!</w:t>
      </w:r>
      <w:r>
        <w:br/>
      </w:r>
      <w:proofErr w:type="spellStart"/>
      <w:r>
        <w:t>Vnd</w:t>
      </w:r>
      <w:proofErr w:type="spellEnd"/>
      <w:r>
        <w:t xml:space="preserve"> für des ewigen </w:t>
      </w:r>
      <w:proofErr w:type="spellStart"/>
      <w:r>
        <w:t>todes</w:t>
      </w:r>
      <w:proofErr w:type="spellEnd"/>
      <w:r>
        <w:t xml:space="preserve"> fahr,</w:t>
      </w:r>
      <w:r>
        <w:br/>
        <w:t xml:space="preserve">ah lieber Gott, </w:t>
      </w:r>
      <w:proofErr w:type="spellStart"/>
      <w:r>
        <w:t>vns</w:t>
      </w:r>
      <w:proofErr w:type="spellEnd"/>
      <w:r>
        <w:t xml:space="preserve"> auch </w:t>
      </w:r>
      <w:proofErr w:type="spellStart"/>
      <w:r>
        <w:t>bewar</w:t>
      </w:r>
      <w:proofErr w:type="spellEnd"/>
      <w:r>
        <w:t>!</w:t>
      </w:r>
    </w:p>
    <w:p w14:paraId="6473F224" w14:textId="77777777" w:rsidR="00F76071" w:rsidRDefault="00F76071" w:rsidP="00F76071">
      <w:pPr>
        <w:pStyle w:val="StandardWeb"/>
      </w:pPr>
      <w:r>
        <w:t xml:space="preserve">Wir armen </w:t>
      </w:r>
      <w:proofErr w:type="spellStart"/>
      <w:r>
        <w:t>sunder</w:t>
      </w:r>
      <w:proofErr w:type="spellEnd"/>
      <w:r>
        <w:t xml:space="preserve"> bitten mehr:</w:t>
      </w:r>
      <w:r>
        <w:br/>
        <w:t xml:space="preserve">O </w:t>
      </w:r>
      <w:proofErr w:type="spellStart"/>
      <w:r>
        <w:t>Jhesu</w:t>
      </w:r>
      <w:proofErr w:type="spellEnd"/>
      <w:r>
        <w:t xml:space="preserve"> Christ, du lieber HERR,</w:t>
      </w:r>
      <w:r>
        <w:br/>
      </w:r>
      <w:proofErr w:type="spellStart"/>
      <w:r>
        <w:t>Hilff</w:t>
      </w:r>
      <w:proofErr w:type="spellEnd"/>
      <w:r>
        <w:t xml:space="preserve"> </w:t>
      </w:r>
      <w:proofErr w:type="spellStart"/>
      <w:r>
        <w:t>vns</w:t>
      </w:r>
      <w:proofErr w:type="spellEnd"/>
      <w:r>
        <w:t xml:space="preserve"> durch dein heilsam </w:t>
      </w:r>
      <w:proofErr w:type="spellStart"/>
      <w:r>
        <w:t>geburt</w:t>
      </w:r>
      <w:proofErr w:type="spellEnd"/>
      <w:r>
        <w:t>,</w:t>
      </w:r>
      <w:r>
        <w:br/>
      </w:r>
      <w:proofErr w:type="spellStart"/>
      <w:r>
        <w:t>heilg</w:t>
      </w:r>
      <w:proofErr w:type="spellEnd"/>
      <w:r>
        <w:t xml:space="preserve"> </w:t>
      </w:r>
      <w:proofErr w:type="spellStart"/>
      <w:r>
        <w:t>aufferstehn</w:t>
      </w:r>
      <w:proofErr w:type="spellEnd"/>
      <w:r>
        <w:t xml:space="preserve"> </w:t>
      </w:r>
      <w:proofErr w:type="spellStart"/>
      <w:r>
        <w:t>vnd</w:t>
      </w:r>
      <w:proofErr w:type="spellEnd"/>
      <w:r>
        <w:t xml:space="preserve"> </w:t>
      </w:r>
      <w:proofErr w:type="spellStart"/>
      <w:r>
        <w:t>himelfart</w:t>
      </w:r>
      <w:proofErr w:type="spellEnd"/>
      <w:r>
        <w:t>,</w:t>
      </w:r>
      <w:r>
        <w:br/>
        <w:t xml:space="preserve">Durch deinen </w:t>
      </w:r>
      <w:proofErr w:type="spellStart"/>
      <w:r>
        <w:t>todkampf</w:t>
      </w:r>
      <w:proofErr w:type="spellEnd"/>
      <w:r>
        <w:t xml:space="preserve">, </w:t>
      </w:r>
      <w:proofErr w:type="spellStart"/>
      <w:r>
        <w:t>tewer</w:t>
      </w:r>
      <w:proofErr w:type="spellEnd"/>
      <w:r>
        <w:t xml:space="preserve"> </w:t>
      </w:r>
      <w:proofErr w:type="spellStart"/>
      <w:r>
        <w:t>blut</w:t>
      </w:r>
      <w:proofErr w:type="spellEnd"/>
      <w:r>
        <w:t>,</w:t>
      </w:r>
      <w:r>
        <w:br/>
        <w:t xml:space="preserve">durch dein </w:t>
      </w:r>
      <w:proofErr w:type="spellStart"/>
      <w:r>
        <w:t>creutz</w:t>
      </w:r>
      <w:proofErr w:type="spellEnd"/>
      <w:r>
        <w:t xml:space="preserve">, </w:t>
      </w:r>
      <w:proofErr w:type="spellStart"/>
      <w:r>
        <w:t>blut</w:t>
      </w:r>
      <w:proofErr w:type="spellEnd"/>
      <w:r>
        <w:t xml:space="preserve">, </w:t>
      </w:r>
      <w:proofErr w:type="spellStart"/>
      <w:r>
        <w:t>schweis</w:t>
      </w:r>
      <w:proofErr w:type="spellEnd"/>
      <w:r>
        <w:t xml:space="preserve">, bittern </w:t>
      </w:r>
      <w:proofErr w:type="spellStart"/>
      <w:r>
        <w:t>tod</w:t>
      </w:r>
      <w:proofErr w:type="spellEnd"/>
      <w:r>
        <w:t>!</w:t>
      </w:r>
    </w:p>
    <w:p w14:paraId="4F1D2BEA" w14:textId="77777777" w:rsidR="00F76071" w:rsidRDefault="00F76071" w:rsidP="00F76071">
      <w:pPr>
        <w:pStyle w:val="StandardWeb"/>
      </w:pPr>
      <w:r>
        <w:t xml:space="preserve">Dein </w:t>
      </w:r>
      <w:proofErr w:type="spellStart"/>
      <w:r>
        <w:t>heilge</w:t>
      </w:r>
      <w:proofErr w:type="spellEnd"/>
      <w:r>
        <w:t xml:space="preserve"> Christlich </w:t>
      </w:r>
      <w:proofErr w:type="spellStart"/>
      <w:r>
        <w:t>kirche</w:t>
      </w:r>
      <w:proofErr w:type="spellEnd"/>
      <w:r>
        <w:t xml:space="preserve"> für,</w:t>
      </w:r>
      <w:r>
        <w:br/>
        <w:t xml:space="preserve">behalt im </w:t>
      </w:r>
      <w:proofErr w:type="spellStart"/>
      <w:r>
        <w:t>wort</w:t>
      </w:r>
      <w:proofErr w:type="spellEnd"/>
      <w:r>
        <w:t xml:space="preserve"> </w:t>
      </w:r>
      <w:proofErr w:type="spellStart"/>
      <w:r>
        <w:t>vnd</w:t>
      </w:r>
      <w:proofErr w:type="spellEnd"/>
      <w:r>
        <w:t xml:space="preserve"> reiner lehr</w:t>
      </w:r>
      <w:r>
        <w:br/>
      </w:r>
      <w:proofErr w:type="spellStart"/>
      <w:r>
        <w:t>Vnd</w:t>
      </w:r>
      <w:proofErr w:type="spellEnd"/>
      <w:r>
        <w:t xml:space="preserve"> </w:t>
      </w:r>
      <w:proofErr w:type="spellStart"/>
      <w:r>
        <w:t>heilgem</w:t>
      </w:r>
      <w:proofErr w:type="spellEnd"/>
      <w:r>
        <w:t xml:space="preserve"> leben die </w:t>
      </w:r>
      <w:proofErr w:type="spellStart"/>
      <w:r>
        <w:t>diener</w:t>
      </w:r>
      <w:proofErr w:type="spellEnd"/>
      <w:r>
        <w:t xml:space="preserve"> dein,</w:t>
      </w:r>
      <w:r>
        <w:br/>
        <w:t xml:space="preserve">die </w:t>
      </w:r>
      <w:proofErr w:type="spellStart"/>
      <w:r>
        <w:t>fürstehn</w:t>
      </w:r>
      <w:proofErr w:type="spellEnd"/>
      <w:r>
        <w:t xml:space="preserve"> deiner Christen </w:t>
      </w:r>
      <w:proofErr w:type="spellStart"/>
      <w:r>
        <w:t>gmein</w:t>
      </w:r>
      <w:proofErr w:type="spellEnd"/>
      <w:r>
        <w:t>!</w:t>
      </w:r>
      <w:r>
        <w:br/>
        <w:t xml:space="preserve">Zum </w:t>
      </w:r>
      <w:proofErr w:type="spellStart"/>
      <w:r>
        <w:t>wort</w:t>
      </w:r>
      <w:proofErr w:type="spellEnd"/>
      <w:r>
        <w:t xml:space="preserve"> gib deinen Geist </w:t>
      </w:r>
      <w:proofErr w:type="spellStart"/>
      <w:r>
        <w:t>vnd</w:t>
      </w:r>
      <w:proofErr w:type="spellEnd"/>
      <w:r>
        <w:t xml:space="preserve"> </w:t>
      </w:r>
      <w:proofErr w:type="spellStart"/>
      <w:r>
        <w:t>krafft</w:t>
      </w:r>
      <w:proofErr w:type="spellEnd"/>
      <w:r>
        <w:t>,</w:t>
      </w:r>
      <w:r>
        <w:br/>
        <w:t xml:space="preserve">das es </w:t>
      </w:r>
      <w:proofErr w:type="spellStart"/>
      <w:r>
        <w:t>frucht</w:t>
      </w:r>
      <w:proofErr w:type="spellEnd"/>
      <w:r>
        <w:t xml:space="preserve"> bring </w:t>
      </w:r>
      <w:proofErr w:type="spellStart"/>
      <w:r>
        <w:t>vnd</w:t>
      </w:r>
      <w:proofErr w:type="spellEnd"/>
      <w:r>
        <w:t xml:space="preserve"> bey </w:t>
      </w:r>
      <w:proofErr w:type="spellStart"/>
      <w:r>
        <w:t>vns</w:t>
      </w:r>
      <w:proofErr w:type="spellEnd"/>
      <w:r>
        <w:t xml:space="preserve"> </w:t>
      </w:r>
      <w:proofErr w:type="spellStart"/>
      <w:r>
        <w:t>hafft</w:t>
      </w:r>
      <w:proofErr w:type="spellEnd"/>
      <w:r>
        <w:t>!</w:t>
      </w:r>
    </w:p>
    <w:p w14:paraId="2D2A8BDF" w14:textId="77777777" w:rsidR="00F76071" w:rsidRDefault="00F76071" w:rsidP="00F76071">
      <w:pPr>
        <w:pStyle w:val="StandardWeb"/>
      </w:pPr>
      <w:r>
        <w:t xml:space="preserve">In dein </w:t>
      </w:r>
      <w:proofErr w:type="spellStart"/>
      <w:r>
        <w:t>erndt</w:t>
      </w:r>
      <w:proofErr w:type="spellEnd"/>
      <w:r>
        <w:t xml:space="preserve"> </w:t>
      </w:r>
      <w:proofErr w:type="spellStart"/>
      <w:r>
        <w:t>trew</w:t>
      </w:r>
      <w:proofErr w:type="spellEnd"/>
      <w:r>
        <w:t xml:space="preserve"> </w:t>
      </w:r>
      <w:proofErr w:type="spellStart"/>
      <w:r>
        <w:t>erbeiter</w:t>
      </w:r>
      <w:proofErr w:type="spellEnd"/>
      <w:r>
        <w:t xml:space="preserve"> send,</w:t>
      </w:r>
      <w:r>
        <w:br/>
      </w:r>
      <w:proofErr w:type="spellStart"/>
      <w:r>
        <w:t>secten</w:t>
      </w:r>
      <w:proofErr w:type="spellEnd"/>
      <w:r>
        <w:t xml:space="preserve"> </w:t>
      </w:r>
      <w:proofErr w:type="spellStart"/>
      <w:r>
        <w:t>vnd</w:t>
      </w:r>
      <w:proofErr w:type="spellEnd"/>
      <w:r>
        <w:t xml:space="preserve"> </w:t>
      </w:r>
      <w:proofErr w:type="spellStart"/>
      <w:r>
        <w:t>ketzerey</w:t>
      </w:r>
      <w:proofErr w:type="spellEnd"/>
      <w:r>
        <w:t xml:space="preserve"> </w:t>
      </w:r>
      <w:proofErr w:type="spellStart"/>
      <w:r>
        <w:t>abwendt</w:t>
      </w:r>
      <w:proofErr w:type="spellEnd"/>
      <w:r>
        <w:t>,</w:t>
      </w:r>
      <w:r>
        <w:br/>
        <w:t>Tilg aus all rotten falsche lehr</w:t>
      </w:r>
      <w:r>
        <w:br/>
      </w:r>
      <w:proofErr w:type="spellStart"/>
      <w:r>
        <w:t>vnd</w:t>
      </w:r>
      <w:proofErr w:type="spellEnd"/>
      <w:r>
        <w:t xml:space="preserve"> allen </w:t>
      </w:r>
      <w:proofErr w:type="spellStart"/>
      <w:r>
        <w:t>ergernissen</w:t>
      </w:r>
      <w:proofErr w:type="spellEnd"/>
      <w:r>
        <w:t xml:space="preserve"> wehr,</w:t>
      </w:r>
      <w:r>
        <w:br/>
        <w:t xml:space="preserve">Auch die noch </w:t>
      </w:r>
      <w:proofErr w:type="spellStart"/>
      <w:r>
        <w:t>jrren</w:t>
      </w:r>
      <w:proofErr w:type="spellEnd"/>
      <w:r>
        <w:t>, bring zu recht,</w:t>
      </w:r>
      <w:r>
        <w:br/>
      </w:r>
      <w:proofErr w:type="spellStart"/>
      <w:r>
        <w:t>vnd</w:t>
      </w:r>
      <w:proofErr w:type="spellEnd"/>
      <w:r>
        <w:t xml:space="preserve"> </w:t>
      </w:r>
      <w:proofErr w:type="spellStart"/>
      <w:r>
        <w:t>leit</w:t>
      </w:r>
      <w:proofErr w:type="spellEnd"/>
      <w:r>
        <w:t xml:space="preserve"> sie </w:t>
      </w:r>
      <w:proofErr w:type="spellStart"/>
      <w:r>
        <w:t>auff</w:t>
      </w:r>
      <w:proofErr w:type="spellEnd"/>
      <w:r>
        <w:t xml:space="preserve"> der </w:t>
      </w:r>
      <w:proofErr w:type="spellStart"/>
      <w:r>
        <w:t>warheit</w:t>
      </w:r>
      <w:proofErr w:type="spellEnd"/>
      <w:r>
        <w:t xml:space="preserve"> weg!</w:t>
      </w:r>
    </w:p>
    <w:p w14:paraId="5444B803" w14:textId="77777777" w:rsidR="00F76071" w:rsidRDefault="00F76071" w:rsidP="00F76071">
      <w:pPr>
        <w:pStyle w:val="StandardWeb"/>
      </w:pPr>
      <w:r>
        <w:t xml:space="preserve">Auch </w:t>
      </w:r>
      <w:proofErr w:type="spellStart"/>
      <w:r>
        <w:t>stürtz</w:t>
      </w:r>
      <w:proofErr w:type="spellEnd"/>
      <w:r>
        <w:t xml:space="preserve"> durch dein </w:t>
      </w:r>
      <w:proofErr w:type="spellStart"/>
      <w:r>
        <w:t>gwaltig</w:t>
      </w:r>
      <w:proofErr w:type="spellEnd"/>
      <w:r>
        <w:t xml:space="preserve"> </w:t>
      </w:r>
      <w:proofErr w:type="spellStart"/>
      <w:r>
        <w:t>hand</w:t>
      </w:r>
      <w:proofErr w:type="spellEnd"/>
      <w:r>
        <w:br/>
        <w:t xml:space="preserve">die deinem </w:t>
      </w:r>
      <w:proofErr w:type="spellStart"/>
      <w:r>
        <w:t>wort</w:t>
      </w:r>
      <w:proofErr w:type="spellEnd"/>
      <w:r>
        <w:t xml:space="preserve"> thun widerstand!</w:t>
      </w:r>
      <w:r>
        <w:br/>
      </w:r>
      <w:proofErr w:type="spellStart"/>
      <w:r>
        <w:t>Vnd</w:t>
      </w:r>
      <w:proofErr w:type="spellEnd"/>
      <w:r>
        <w:t xml:space="preserve"> </w:t>
      </w:r>
      <w:proofErr w:type="spellStart"/>
      <w:r>
        <w:t>stewr</w:t>
      </w:r>
      <w:proofErr w:type="spellEnd"/>
      <w:r>
        <w:t xml:space="preserve"> des grausam </w:t>
      </w:r>
      <w:proofErr w:type="spellStart"/>
      <w:r>
        <w:t>türcken</w:t>
      </w:r>
      <w:proofErr w:type="spellEnd"/>
      <w:r>
        <w:t xml:space="preserve"> </w:t>
      </w:r>
      <w:proofErr w:type="spellStart"/>
      <w:r>
        <w:t>gewalt</w:t>
      </w:r>
      <w:proofErr w:type="spellEnd"/>
      <w:r>
        <w:t>,</w:t>
      </w:r>
      <w:r>
        <w:br/>
        <w:t xml:space="preserve">dein Reich </w:t>
      </w:r>
      <w:proofErr w:type="spellStart"/>
      <w:r>
        <w:t>vnd</w:t>
      </w:r>
      <w:proofErr w:type="spellEnd"/>
      <w:r>
        <w:t xml:space="preserve"> arme </w:t>
      </w:r>
      <w:proofErr w:type="spellStart"/>
      <w:r>
        <w:t>kirch</w:t>
      </w:r>
      <w:proofErr w:type="spellEnd"/>
      <w:r>
        <w:t xml:space="preserve"> erhalt,</w:t>
      </w:r>
      <w:r>
        <w:br/>
        <w:t xml:space="preserve">Die sich hie leiden </w:t>
      </w:r>
      <w:proofErr w:type="spellStart"/>
      <w:r>
        <w:t>mus</w:t>
      </w:r>
      <w:proofErr w:type="spellEnd"/>
      <w:r>
        <w:t xml:space="preserve"> </w:t>
      </w:r>
      <w:proofErr w:type="spellStart"/>
      <w:r>
        <w:t>auff</w:t>
      </w:r>
      <w:proofErr w:type="spellEnd"/>
      <w:r>
        <w:t xml:space="preserve"> </w:t>
      </w:r>
      <w:proofErr w:type="spellStart"/>
      <w:r>
        <w:t>erd</w:t>
      </w:r>
      <w:proofErr w:type="spellEnd"/>
      <w:r>
        <w:t>,</w:t>
      </w:r>
      <w:r>
        <w:br/>
        <w:t xml:space="preserve">der </w:t>
      </w:r>
      <w:proofErr w:type="spellStart"/>
      <w:r>
        <w:t>blut</w:t>
      </w:r>
      <w:proofErr w:type="spellEnd"/>
      <w:r>
        <w:t xml:space="preserve"> für dir ist </w:t>
      </w:r>
      <w:proofErr w:type="spellStart"/>
      <w:r>
        <w:t>thewr</w:t>
      </w:r>
      <w:proofErr w:type="spellEnd"/>
      <w:r>
        <w:t xml:space="preserve"> </w:t>
      </w:r>
      <w:proofErr w:type="spellStart"/>
      <w:r>
        <w:t>vnd</w:t>
      </w:r>
      <w:proofErr w:type="spellEnd"/>
      <w:r>
        <w:t xml:space="preserve"> </w:t>
      </w:r>
      <w:proofErr w:type="spellStart"/>
      <w:r>
        <w:t>werd</w:t>
      </w:r>
      <w:proofErr w:type="spellEnd"/>
      <w:r>
        <w:t>!</w:t>
      </w:r>
    </w:p>
    <w:p w14:paraId="6B54284C" w14:textId="77777777" w:rsidR="00F76071" w:rsidRDefault="00F76071" w:rsidP="00F76071">
      <w:pPr>
        <w:pStyle w:val="StandardWeb"/>
      </w:pPr>
      <w:r>
        <w:t xml:space="preserve">Beschütz auch </w:t>
      </w:r>
      <w:proofErr w:type="spellStart"/>
      <w:r>
        <w:t>vnser</w:t>
      </w:r>
      <w:proofErr w:type="spellEnd"/>
      <w:r>
        <w:t xml:space="preserve"> leib </w:t>
      </w:r>
      <w:proofErr w:type="spellStart"/>
      <w:r>
        <w:t>vnd</w:t>
      </w:r>
      <w:proofErr w:type="spellEnd"/>
      <w:r>
        <w:t xml:space="preserve"> gut,</w:t>
      </w:r>
      <w:r>
        <w:br/>
      </w:r>
      <w:proofErr w:type="spellStart"/>
      <w:r>
        <w:t>wend</w:t>
      </w:r>
      <w:proofErr w:type="spellEnd"/>
      <w:r>
        <w:t xml:space="preserve"> ab all </w:t>
      </w:r>
      <w:proofErr w:type="spellStart"/>
      <w:r>
        <w:t>auffrhur</w:t>
      </w:r>
      <w:proofErr w:type="spellEnd"/>
      <w:r>
        <w:t xml:space="preserve">, krieg </w:t>
      </w:r>
      <w:proofErr w:type="spellStart"/>
      <w:r>
        <w:t>vnd</w:t>
      </w:r>
      <w:proofErr w:type="spellEnd"/>
      <w:r>
        <w:t xml:space="preserve"> </w:t>
      </w:r>
      <w:proofErr w:type="spellStart"/>
      <w:r>
        <w:t>blut</w:t>
      </w:r>
      <w:proofErr w:type="spellEnd"/>
      <w:r>
        <w:t>,</w:t>
      </w:r>
      <w:r>
        <w:br/>
        <w:t xml:space="preserve">Den Fürsten, Königen </w:t>
      </w:r>
      <w:proofErr w:type="spellStart"/>
      <w:r>
        <w:t>vnd</w:t>
      </w:r>
      <w:proofErr w:type="spellEnd"/>
      <w:r>
        <w:t xml:space="preserve"> Herrn</w:t>
      </w:r>
      <w:r>
        <w:br/>
        <w:t xml:space="preserve">gib </w:t>
      </w:r>
      <w:proofErr w:type="spellStart"/>
      <w:r>
        <w:t>gnad</w:t>
      </w:r>
      <w:proofErr w:type="spellEnd"/>
      <w:r>
        <w:t xml:space="preserve">, das sie ja recht </w:t>
      </w:r>
      <w:proofErr w:type="spellStart"/>
      <w:r>
        <w:t>regiern</w:t>
      </w:r>
      <w:proofErr w:type="spellEnd"/>
      <w:r>
        <w:t>,</w:t>
      </w:r>
      <w:r>
        <w:br/>
        <w:t xml:space="preserve">Auch das sie halten </w:t>
      </w:r>
      <w:proofErr w:type="spellStart"/>
      <w:r>
        <w:t>fried</w:t>
      </w:r>
      <w:proofErr w:type="spellEnd"/>
      <w:r>
        <w:t xml:space="preserve"> allzeit,</w:t>
      </w:r>
      <w:r>
        <w:br/>
        <w:t xml:space="preserve">sich hüten für </w:t>
      </w:r>
      <w:proofErr w:type="spellStart"/>
      <w:r>
        <w:t>zwitracht</w:t>
      </w:r>
      <w:proofErr w:type="spellEnd"/>
      <w:r>
        <w:t xml:space="preserve"> </w:t>
      </w:r>
      <w:proofErr w:type="spellStart"/>
      <w:r>
        <w:t>vnd</w:t>
      </w:r>
      <w:proofErr w:type="spellEnd"/>
      <w:r>
        <w:t xml:space="preserve"> streit!</w:t>
      </w:r>
    </w:p>
    <w:p w14:paraId="169AEA51" w14:textId="77777777" w:rsidR="00F76071" w:rsidRDefault="00F76071" w:rsidP="00F76071">
      <w:pPr>
        <w:pStyle w:val="StandardWeb"/>
      </w:pPr>
      <w:r>
        <w:t xml:space="preserve">Gib </w:t>
      </w:r>
      <w:proofErr w:type="spellStart"/>
      <w:r>
        <w:t>vnserm</w:t>
      </w:r>
      <w:proofErr w:type="spellEnd"/>
      <w:r>
        <w:t xml:space="preserve"> </w:t>
      </w:r>
      <w:proofErr w:type="spellStart"/>
      <w:r>
        <w:t>Keiser</w:t>
      </w:r>
      <w:proofErr w:type="spellEnd"/>
      <w:r>
        <w:t xml:space="preserve"> sieg </w:t>
      </w:r>
      <w:proofErr w:type="spellStart"/>
      <w:r>
        <w:t>vnd</w:t>
      </w:r>
      <w:proofErr w:type="spellEnd"/>
      <w:r>
        <w:t xml:space="preserve"> glück,</w:t>
      </w:r>
      <w:r>
        <w:br/>
        <w:t xml:space="preserve">brich seiner feinde macht </w:t>
      </w:r>
      <w:proofErr w:type="spellStart"/>
      <w:r>
        <w:t>vnd</w:t>
      </w:r>
      <w:proofErr w:type="spellEnd"/>
      <w:r>
        <w:t xml:space="preserve"> </w:t>
      </w:r>
      <w:proofErr w:type="spellStart"/>
      <w:r>
        <w:t>tück</w:t>
      </w:r>
      <w:proofErr w:type="spellEnd"/>
      <w:r>
        <w:t>,</w:t>
      </w:r>
      <w:r>
        <w:br/>
        <w:t xml:space="preserve">Beschütz auch </w:t>
      </w:r>
      <w:proofErr w:type="spellStart"/>
      <w:r>
        <w:t>vnser</w:t>
      </w:r>
      <w:proofErr w:type="spellEnd"/>
      <w:r>
        <w:t xml:space="preserve"> </w:t>
      </w:r>
      <w:proofErr w:type="spellStart"/>
      <w:r>
        <w:t>landesherrn</w:t>
      </w:r>
      <w:proofErr w:type="spellEnd"/>
      <w:r>
        <w:t>,</w:t>
      </w:r>
      <w:r>
        <w:br/>
        <w:t xml:space="preserve">mit </w:t>
      </w:r>
      <w:proofErr w:type="spellStart"/>
      <w:r>
        <w:t>segen</w:t>
      </w:r>
      <w:proofErr w:type="spellEnd"/>
      <w:r>
        <w:t xml:space="preserve"> </w:t>
      </w:r>
      <w:proofErr w:type="spellStart"/>
      <w:r>
        <w:t>solwst</w:t>
      </w:r>
      <w:proofErr w:type="spellEnd"/>
      <w:r>
        <w:t xml:space="preserve"> auch reichlich </w:t>
      </w:r>
      <w:proofErr w:type="spellStart"/>
      <w:r>
        <w:t>mehrn</w:t>
      </w:r>
      <w:proofErr w:type="spellEnd"/>
      <w:r>
        <w:br/>
        <w:t xml:space="preserve">Der </w:t>
      </w:r>
      <w:proofErr w:type="spellStart"/>
      <w:r>
        <w:t>stedte</w:t>
      </w:r>
      <w:proofErr w:type="spellEnd"/>
      <w:r>
        <w:t xml:space="preserve"> </w:t>
      </w:r>
      <w:proofErr w:type="spellStart"/>
      <w:r>
        <w:t>reth</w:t>
      </w:r>
      <w:proofErr w:type="spellEnd"/>
      <w:r>
        <w:t xml:space="preserve"> </w:t>
      </w:r>
      <w:proofErr w:type="spellStart"/>
      <w:r>
        <w:t>vnd</w:t>
      </w:r>
      <w:proofErr w:type="spellEnd"/>
      <w:r>
        <w:t xml:space="preserve"> all gemein,</w:t>
      </w:r>
      <w:r>
        <w:br/>
        <w:t>die las dir all befohlen sein!</w:t>
      </w:r>
    </w:p>
    <w:p w14:paraId="501BDEE5" w14:textId="77777777" w:rsidR="00F76071" w:rsidRDefault="00F76071" w:rsidP="00F76071">
      <w:pPr>
        <w:pStyle w:val="StandardWeb"/>
      </w:pPr>
      <w:r>
        <w:t xml:space="preserve">Den Christen all in not </w:t>
      </w:r>
      <w:proofErr w:type="spellStart"/>
      <w:r>
        <w:t>vnd</w:t>
      </w:r>
      <w:proofErr w:type="spellEnd"/>
      <w:r>
        <w:t xml:space="preserve"> fahr</w:t>
      </w:r>
      <w:r>
        <w:br/>
        <w:t xml:space="preserve">mit </w:t>
      </w:r>
      <w:proofErr w:type="spellStart"/>
      <w:r>
        <w:t>hülff</w:t>
      </w:r>
      <w:proofErr w:type="spellEnd"/>
      <w:r>
        <w:t xml:space="preserve"> erschein, sie stets </w:t>
      </w:r>
      <w:proofErr w:type="spellStart"/>
      <w:r>
        <w:t>bewar</w:t>
      </w:r>
      <w:proofErr w:type="spellEnd"/>
      <w:r>
        <w:t>!</w:t>
      </w:r>
      <w:r>
        <w:br/>
        <w:t xml:space="preserve">Tröst </w:t>
      </w:r>
      <w:proofErr w:type="spellStart"/>
      <w:r>
        <w:t>vnd</w:t>
      </w:r>
      <w:proofErr w:type="spellEnd"/>
      <w:r>
        <w:t xml:space="preserve"> erhalt die </w:t>
      </w:r>
      <w:proofErr w:type="spellStart"/>
      <w:r>
        <w:t>hertzen</w:t>
      </w:r>
      <w:proofErr w:type="spellEnd"/>
      <w:r>
        <w:t xml:space="preserve"> der,</w:t>
      </w:r>
      <w:r>
        <w:br/>
        <w:t xml:space="preserve">die </w:t>
      </w:r>
      <w:proofErr w:type="spellStart"/>
      <w:r>
        <w:t>bhafftet</w:t>
      </w:r>
      <w:proofErr w:type="spellEnd"/>
      <w:r>
        <w:t xml:space="preserve"> sind mit engsten schwer!</w:t>
      </w:r>
      <w:r>
        <w:br/>
        <w:t xml:space="preserve">Die </w:t>
      </w:r>
      <w:proofErr w:type="spellStart"/>
      <w:r>
        <w:t>waisen</w:t>
      </w:r>
      <w:proofErr w:type="spellEnd"/>
      <w:r>
        <w:t xml:space="preserve"> schütz mit deiner </w:t>
      </w:r>
      <w:proofErr w:type="spellStart"/>
      <w:r>
        <w:t>hend</w:t>
      </w:r>
      <w:proofErr w:type="spellEnd"/>
      <w:r>
        <w:t>,</w:t>
      </w:r>
      <w:r>
        <w:br/>
        <w:t xml:space="preserve">die </w:t>
      </w:r>
      <w:proofErr w:type="spellStart"/>
      <w:r>
        <w:t>widwen</w:t>
      </w:r>
      <w:proofErr w:type="spellEnd"/>
      <w:r>
        <w:t xml:space="preserve"> tröst in </w:t>
      </w:r>
      <w:proofErr w:type="spellStart"/>
      <w:r>
        <w:t>jrm</w:t>
      </w:r>
      <w:proofErr w:type="spellEnd"/>
      <w:r>
        <w:t xml:space="preserve"> elend!</w:t>
      </w:r>
    </w:p>
    <w:p w14:paraId="5842DD3E" w14:textId="77777777" w:rsidR="00F76071" w:rsidRDefault="00F76071" w:rsidP="00F76071">
      <w:pPr>
        <w:pStyle w:val="StandardWeb"/>
      </w:pPr>
      <w:r>
        <w:t xml:space="preserve">Die </w:t>
      </w:r>
      <w:proofErr w:type="spellStart"/>
      <w:r>
        <w:t>seugenden</w:t>
      </w:r>
      <w:proofErr w:type="spellEnd"/>
      <w:r>
        <w:t xml:space="preserve"> </w:t>
      </w:r>
      <w:proofErr w:type="spellStart"/>
      <w:r>
        <w:t>vnd</w:t>
      </w:r>
      <w:proofErr w:type="spellEnd"/>
      <w:r>
        <w:t xml:space="preserve"> schwangern all</w:t>
      </w:r>
      <w:r>
        <w:br/>
      </w:r>
      <w:proofErr w:type="spellStart"/>
      <w:r>
        <w:t>bewar</w:t>
      </w:r>
      <w:proofErr w:type="spellEnd"/>
      <w:r>
        <w:t xml:space="preserve">, auch </w:t>
      </w:r>
      <w:proofErr w:type="spellStart"/>
      <w:r>
        <w:t>kinder</w:t>
      </w:r>
      <w:proofErr w:type="spellEnd"/>
      <w:r>
        <w:t xml:space="preserve">, für </w:t>
      </w:r>
      <w:proofErr w:type="spellStart"/>
      <w:r>
        <w:t>vnfal</w:t>
      </w:r>
      <w:proofErr w:type="spellEnd"/>
      <w:r>
        <w:t>!</w:t>
      </w:r>
      <w:r>
        <w:br/>
      </w:r>
      <w:proofErr w:type="spellStart"/>
      <w:r>
        <w:t>Hilff</w:t>
      </w:r>
      <w:proofErr w:type="spellEnd"/>
      <w:r>
        <w:t xml:space="preserve"> allen, die schwach sind </w:t>
      </w:r>
      <w:proofErr w:type="spellStart"/>
      <w:r>
        <w:t>vnd</w:t>
      </w:r>
      <w:proofErr w:type="spellEnd"/>
      <w:r>
        <w:t xml:space="preserve"> </w:t>
      </w:r>
      <w:proofErr w:type="spellStart"/>
      <w:r>
        <w:t>kranck</w:t>
      </w:r>
      <w:proofErr w:type="spellEnd"/>
      <w:r>
        <w:t>,</w:t>
      </w:r>
      <w:r>
        <w:br/>
        <w:t xml:space="preserve">das </w:t>
      </w:r>
      <w:proofErr w:type="spellStart"/>
      <w:r>
        <w:t>jr</w:t>
      </w:r>
      <w:proofErr w:type="spellEnd"/>
      <w:r>
        <w:t xml:space="preserve"> </w:t>
      </w:r>
      <w:proofErr w:type="spellStart"/>
      <w:r>
        <w:t>hoffnung</w:t>
      </w:r>
      <w:proofErr w:type="spellEnd"/>
      <w:r>
        <w:t xml:space="preserve"> </w:t>
      </w:r>
      <w:proofErr w:type="spellStart"/>
      <w:r>
        <w:t>auff</w:t>
      </w:r>
      <w:proofErr w:type="spellEnd"/>
      <w:r>
        <w:t xml:space="preserve"> dich nicht </w:t>
      </w:r>
      <w:proofErr w:type="spellStart"/>
      <w:r>
        <w:t>wanck</w:t>
      </w:r>
      <w:proofErr w:type="spellEnd"/>
      <w:r>
        <w:t>,</w:t>
      </w:r>
      <w:r>
        <w:br/>
        <w:t xml:space="preserve">Mach sie an </w:t>
      </w:r>
      <w:proofErr w:type="spellStart"/>
      <w:r>
        <w:t>jrer</w:t>
      </w:r>
      <w:proofErr w:type="spellEnd"/>
      <w:r>
        <w:t xml:space="preserve"> </w:t>
      </w:r>
      <w:proofErr w:type="spellStart"/>
      <w:r>
        <w:t>seel</w:t>
      </w:r>
      <w:proofErr w:type="spellEnd"/>
      <w:r>
        <w:t xml:space="preserve"> gesund,</w:t>
      </w:r>
      <w:r>
        <w:br/>
      </w:r>
      <w:proofErr w:type="spellStart"/>
      <w:r>
        <w:t>vnd</w:t>
      </w:r>
      <w:proofErr w:type="spellEnd"/>
      <w:r>
        <w:t xml:space="preserve"> tröst sie in der letzten stund!</w:t>
      </w:r>
    </w:p>
    <w:p w14:paraId="182E7C80" w14:textId="77777777" w:rsidR="00F76071" w:rsidRDefault="00F76071" w:rsidP="00F76071">
      <w:pPr>
        <w:pStyle w:val="StandardWeb"/>
      </w:pPr>
      <w:r>
        <w:t xml:space="preserve">Auch, lieber Herr, gib </w:t>
      </w:r>
      <w:proofErr w:type="spellStart"/>
      <w:r>
        <w:t>starck</w:t>
      </w:r>
      <w:proofErr w:type="spellEnd"/>
      <w:r>
        <w:t xml:space="preserve"> </w:t>
      </w:r>
      <w:proofErr w:type="spellStart"/>
      <w:r>
        <w:t>gedult</w:t>
      </w:r>
      <w:proofErr w:type="spellEnd"/>
      <w:r>
        <w:br/>
        <w:t xml:space="preserve">den, die da </w:t>
      </w:r>
      <w:proofErr w:type="spellStart"/>
      <w:r>
        <w:t>leidn</w:t>
      </w:r>
      <w:proofErr w:type="spellEnd"/>
      <w:r>
        <w:t xml:space="preserve"> on </w:t>
      </w:r>
      <w:proofErr w:type="spellStart"/>
      <w:r>
        <w:t>jre</w:t>
      </w:r>
      <w:proofErr w:type="spellEnd"/>
      <w:r>
        <w:t xml:space="preserve"> schuld</w:t>
      </w:r>
      <w:r>
        <w:br/>
      </w:r>
      <w:proofErr w:type="spellStart"/>
      <w:r>
        <w:t>Vnd</w:t>
      </w:r>
      <w:proofErr w:type="spellEnd"/>
      <w:r>
        <w:t xml:space="preserve"> </w:t>
      </w:r>
      <w:proofErr w:type="spellStart"/>
      <w:r>
        <w:t>rett</w:t>
      </w:r>
      <w:proofErr w:type="spellEnd"/>
      <w:r>
        <w:t xml:space="preserve"> sie aus der feinde </w:t>
      </w:r>
      <w:proofErr w:type="spellStart"/>
      <w:r>
        <w:t>hend</w:t>
      </w:r>
      <w:proofErr w:type="spellEnd"/>
      <w:r>
        <w:t>,</w:t>
      </w:r>
      <w:r>
        <w:br/>
      </w:r>
      <w:proofErr w:type="spellStart"/>
      <w:r>
        <w:t>jr</w:t>
      </w:r>
      <w:proofErr w:type="spellEnd"/>
      <w:r>
        <w:t xml:space="preserve"> elend </w:t>
      </w:r>
      <w:proofErr w:type="spellStart"/>
      <w:r>
        <w:t>vnd</w:t>
      </w:r>
      <w:proofErr w:type="spellEnd"/>
      <w:r>
        <w:t xml:space="preserve"> </w:t>
      </w:r>
      <w:proofErr w:type="spellStart"/>
      <w:r>
        <w:t>gfrengnis</w:t>
      </w:r>
      <w:proofErr w:type="spellEnd"/>
      <w:r>
        <w:t xml:space="preserve"> </w:t>
      </w:r>
      <w:proofErr w:type="spellStart"/>
      <w:r>
        <w:t>wend</w:t>
      </w:r>
      <w:proofErr w:type="spellEnd"/>
      <w:r>
        <w:t>!</w:t>
      </w:r>
      <w:r>
        <w:br/>
        <w:t>Tröst die auch in der letzten not,</w:t>
      </w:r>
      <w:r>
        <w:br/>
        <w:t xml:space="preserve">so man vom leben bringt zum </w:t>
      </w:r>
      <w:proofErr w:type="spellStart"/>
      <w:r>
        <w:t>tod</w:t>
      </w:r>
      <w:proofErr w:type="spellEnd"/>
      <w:r>
        <w:t>!</w:t>
      </w:r>
    </w:p>
    <w:p w14:paraId="4A6B0055" w14:textId="77777777" w:rsidR="00F76071" w:rsidRDefault="00F76071" w:rsidP="00F76071">
      <w:pPr>
        <w:pStyle w:val="StandardWeb"/>
      </w:pPr>
      <w:r>
        <w:t xml:space="preserve">Auch allen, die </w:t>
      </w:r>
      <w:proofErr w:type="spellStart"/>
      <w:r>
        <w:t>vnser</w:t>
      </w:r>
      <w:proofErr w:type="spellEnd"/>
      <w:r>
        <w:t xml:space="preserve"> feind sind,</w:t>
      </w:r>
      <w:r>
        <w:br/>
        <w:t xml:space="preserve">vergib </w:t>
      </w:r>
      <w:proofErr w:type="spellStart"/>
      <w:r>
        <w:t>jr</w:t>
      </w:r>
      <w:proofErr w:type="spellEnd"/>
      <w:r>
        <w:t xml:space="preserve"> </w:t>
      </w:r>
      <w:proofErr w:type="spellStart"/>
      <w:r>
        <w:t>missethat</w:t>
      </w:r>
      <w:proofErr w:type="spellEnd"/>
      <w:r>
        <w:t xml:space="preserve"> </w:t>
      </w:r>
      <w:proofErr w:type="spellStart"/>
      <w:r>
        <w:t>vnd</w:t>
      </w:r>
      <w:proofErr w:type="spellEnd"/>
      <w:r>
        <w:t xml:space="preserve"> </w:t>
      </w:r>
      <w:proofErr w:type="spellStart"/>
      <w:r>
        <w:t>sünd</w:t>
      </w:r>
      <w:proofErr w:type="spellEnd"/>
      <w:r>
        <w:t>,</w:t>
      </w:r>
      <w:r>
        <w:br/>
        <w:t xml:space="preserve">Gib, das wir </w:t>
      </w:r>
      <w:proofErr w:type="spellStart"/>
      <w:r>
        <w:t>jn</w:t>
      </w:r>
      <w:proofErr w:type="spellEnd"/>
      <w:r>
        <w:t xml:space="preserve"> auch gern </w:t>
      </w:r>
      <w:proofErr w:type="spellStart"/>
      <w:r>
        <w:t>vergebn</w:t>
      </w:r>
      <w:proofErr w:type="spellEnd"/>
      <w:r>
        <w:t>,</w:t>
      </w:r>
      <w:r>
        <w:br/>
        <w:t xml:space="preserve">mit allen </w:t>
      </w:r>
      <w:proofErr w:type="spellStart"/>
      <w:r>
        <w:t>menschen</w:t>
      </w:r>
      <w:proofErr w:type="spellEnd"/>
      <w:r>
        <w:t xml:space="preserve"> friedlich </w:t>
      </w:r>
      <w:proofErr w:type="spellStart"/>
      <w:r>
        <w:t>lebn</w:t>
      </w:r>
      <w:proofErr w:type="spellEnd"/>
      <w:r>
        <w:t>!</w:t>
      </w:r>
      <w:r>
        <w:br/>
      </w:r>
      <w:proofErr w:type="spellStart"/>
      <w:r>
        <w:t>Hülff</w:t>
      </w:r>
      <w:proofErr w:type="spellEnd"/>
      <w:r>
        <w:t xml:space="preserve">, das all </w:t>
      </w:r>
      <w:proofErr w:type="spellStart"/>
      <w:r>
        <w:t>sunder</w:t>
      </w:r>
      <w:proofErr w:type="spellEnd"/>
      <w:r>
        <w:t xml:space="preserve"> sich </w:t>
      </w:r>
      <w:proofErr w:type="spellStart"/>
      <w:r>
        <w:t>bekern</w:t>
      </w:r>
      <w:proofErr w:type="spellEnd"/>
      <w:r>
        <w:t>,</w:t>
      </w:r>
      <w:r>
        <w:br/>
        <w:t xml:space="preserve">von </w:t>
      </w:r>
      <w:proofErr w:type="spellStart"/>
      <w:r>
        <w:t>hertzen</w:t>
      </w:r>
      <w:proofErr w:type="spellEnd"/>
      <w:r>
        <w:t xml:space="preserve"> </w:t>
      </w:r>
      <w:proofErr w:type="spellStart"/>
      <w:r>
        <w:t>grund</w:t>
      </w:r>
      <w:proofErr w:type="spellEnd"/>
      <w:r>
        <w:t xml:space="preserve"> </w:t>
      </w:r>
      <w:proofErr w:type="spellStart"/>
      <w:r>
        <w:t>deinr</w:t>
      </w:r>
      <w:proofErr w:type="spellEnd"/>
      <w:r>
        <w:t xml:space="preserve"> </w:t>
      </w:r>
      <w:proofErr w:type="spellStart"/>
      <w:r>
        <w:t>gnad</w:t>
      </w:r>
      <w:proofErr w:type="spellEnd"/>
      <w:r>
        <w:t xml:space="preserve"> </w:t>
      </w:r>
      <w:proofErr w:type="spellStart"/>
      <w:r>
        <w:t>begern</w:t>
      </w:r>
      <w:proofErr w:type="spellEnd"/>
      <w:r>
        <w:t>.</w:t>
      </w:r>
    </w:p>
    <w:p w14:paraId="05F8A1D0" w14:textId="77777777" w:rsidR="00F76071" w:rsidRDefault="00F76071" w:rsidP="00F76071">
      <w:pPr>
        <w:pStyle w:val="StandardWeb"/>
      </w:pPr>
      <w:r>
        <w:t xml:space="preserve">Auch, Herre, die </w:t>
      </w:r>
      <w:proofErr w:type="spellStart"/>
      <w:r>
        <w:t>frücht</w:t>
      </w:r>
      <w:proofErr w:type="spellEnd"/>
      <w:r>
        <w:t xml:space="preserve"> </w:t>
      </w:r>
      <w:proofErr w:type="spellStart"/>
      <w:r>
        <w:t>auff</w:t>
      </w:r>
      <w:proofErr w:type="spellEnd"/>
      <w:r>
        <w:t xml:space="preserve"> dem </w:t>
      </w:r>
      <w:proofErr w:type="spellStart"/>
      <w:r>
        <w:t>land</w:t>
      </w:r>
      <w:proofErr w:type="spellEnd"/>
      <w:r>
        <w:br/>
      </w:r>
      <w:proofErr w:type="spellStart"/>
      <w:r>
        <w:t>wolt</w:t>
      </w:r>
      <w:proofErr w:type="spellEnd"/>
      <w:r>
        <w:t xml:space="preserve"> geben </w:t>
      </w:r>
      <w:proofErr w:type="spellStart"/>
      <w:r>
        <w:t>vns</w:t>
      </w:r>
      <w:proofErr w:type="spellEnd"/>
      <w:r>
        <w:t xml:space="preserve"> dein milde </w:t>
      </w:r>
      <w:proofErr w:type="spellStart"/>
      <w:r>
        <w:t>hand</w:t>
      </w:r>
      <w:proofErr w:type="spellEnd"/>
      <w:r>
        <w:t>,</w:t>
      </w:r>
      <w:r>
        <w:br/>
        <w:t xml:space="preserve">Auch sie </w:t>
      </w:r>
      <w:proofErr w:type="spellStart"/>
      <w:r>
        <w:t>bewarn</w:t>
      </w:r>
      <w:proofErr w:type="spellEnd"/>
      <w:r>
        <w:t xml:space="preserve"> für </w:t>
      </w:r>
      <w:proofErr w:type="spellStart"/>
      <w:r>
        <w:t>hagl</w:t>
      </w:r>
      <w:proofErr w:type="spellEnd"/>
      <w:r>
        <w:t xml:space="preserve"> </w:t>
      </w:r>
      <w:proofErr w:type="spellStart"/>
      <w:r>
        <w:t>vnd</w:t>
      </w:r>
      <w:proofErr w:type="spellEnd"/>
      <w:r>
        <w:t xml:space="preserve"> </w:t>
      </w:r>
      <w:proofErr w:type="spellStart"/>
      <w:r>
        <w:t>schad</w:t>
      </w:r>
      <w:proofErr w:type="spellEnd"/>
      <w:r>
        <w:t>!</w:t>
      </w:r>
      <w:r>
        <w:br/>
        <w:t xml:space="preserve">sie </w:t>
      </w:r>
      <w:proofErr w:type="spellStart"/>
      <w:r>
        <w:t>zbrauchen</w:t>
      </w:r>
      <w:proofErr w:type="spellEnd"/>
      <w:r>
        <w:t xml:space="preserve"> recht gib </w:t>
      </w:r>
      <w:proofErr w:type="spellStart"/>
      <w:r>
        <w:t>vns</w:t>
      </w:r>
      <w:proofErr w:type="spellEnd"/>
      <w:r>
        <w:t xml:space="preserve"> dein </w:t>
      </w:r>
      <w:proofErr w:type="spellStart"/>
      <w:r>
        <w:t>gnad</w:t>
      </w:r>
      <w:proofErr w:type="spellEnd"/>
      <w:r>
        <w:t>,</w:t>
      </w:r>
      <w:r>
        <w:br/>
        <w:t xml:space="preserve">Das sie nicht </w:t>
      </w:r>
      <w:proofErr w:type="spellStart"/>
      <w:r>
        <w:t>vnsern</w:t>
      </w:r>
      <w:proofErr w:type="spellEnd"/>
      <w:r>
        <w:t xml:space="preserve"> leib </w:t>
      </w:r>
      <w:proofErr w:type="spellStart"/>
      <w:r>
        <w:t>beschwern</w:t>
      </w:r>
      <w:proofErr w:type="spellEnd"/>
      <w:r>
        <w:br/>
      </w:r>
      <w:proofErr w:type="spellStart"/>
      <w:r>
        <w:t>vnd</w:t>
      </w:r>
      <w:proofErr w:type="spellEnd"/>
      <w:r>
        <w:t xml:space="preserve"> </w:t>
      </w:r>
      <w:proofErr w:type="spellStart"/>
      <w:r>
        <w:t>vnser</w:t>
      </w:r>
      <w:proofErr w:type="spellEnd"/>
      <w:r>
        <w:t xml:space="preserve"> </w:t>
      </w:r>
      <w:proofErr w:type="spellStart"/>
      <w:r>
        <w:t>hertzen</w:t>
      </w:r>
      <w:proofErr w:type="spellEnd"/>
      <w:r>
        <w:t xml:space="preserve"> von dir kern!</w:t>
      </w:r>
    </w:p>
    <w:p w14:paraId="2E644F60" w14:textId="77777777" w:rsidR="00F76071" w:rsidRDefault="00F76071" w:rsidP="00F76071">
      <w:pPr>
        <w:pStyle w:val="StandardWeb"/>
      </w:pPr>
      <w:r>
        <w:t xml:space="preserve">O </w:t>
      </w:r>
      <w:proofErr w:type="spellStart"/>
      <w:r>
        <w:t>Jhesu</w:t>
      </w:r>
      <w:proofErr w:type="spellEnd"/>
      <w:r>
        <w:t xml:space="preserve"> Christ, war Gottes Son,</w:t>
      </w:r>
      <w:r>
        <w:br/>
        <w:t xml:space="preserve">O </w:t>
      </w:r>
      <w:proofErr w:type="spellStart"/>
      <w:r>
        <w:t>Jhesu</w:t>
      </w:r>
      <w:proofErr w:type="spellEnd"/>
      <w:r>
        <w:t xml:space="preserve"> Christ, der </w:t>
      </w:r>
      <w:proofErr w:type="spellStart"/>
      <w:r>
        <w:t>gnaden</w:t>
      </w:r>
      <w:proofErr w:type="spellEnd"/>
      <w:r>
        <w:t xml:space="preserve"> thron,</w:t>
      </w:r>
      <w:r>
        <w:br/>
        <w:t xml:space="preserve">O </w:t>
      </w:r>
      <w:proofErr w:type="spellStart"/>
      <w:r>
        <w:t>Jhesu</w:t>
      </w:r>
      <w:proofErr w:type="spellEnd"/>
      <w:r>
        <w:t xml:space="preserve"> Christ, du Gottes </w:t>
      </w:r>
      <w:proofErr w:type="spellStart"/>
      <w:r>
        <w:t>lamb</w:t>
      </w:r>
      <w:proofErr w:type="spellEnd"/>
      <w:r>
        <w:t>,</w:t>
      </w:r>
      <w:r>
        <w:br/>
        <w:t xml:space="preserve">das der </w:t>
      </w:r>
      <w:proofErr w:type="spellStart"/>
      <w:r>
        <w:t>welt</w:t>
      </w:r>
      <w:proofErr w:type="spellEnd"/>
      <w:r>
        <w:t xml:space="preserve"> </w:t>
      </w:r>
      <w:proofErr w:type="spellStart"/>
      <w:r>
        <w:t>sund</w:t>
      </w:r>
      <w:proofErr w:type="spellEnd"/>
      <w:r>
        <w:t xml:space="preserve"> trug </w:t>
      </w:r>
      <w:proofErr w:type="spellStart"/>
      <w:r>
        <w:t>vnd</w:t>
      </w:r>
      <w:proofErr w:type="spellEnd"/>
      <w:r>
        <w:t xml:space="preserve"> hin </w:t>
      </w:r>
      <w:proofErr w:type="spellStart"/>
      <w:r>
        <w:t>nam</w:t>
      </w:r>
      <w:proofErr w:type="spellEnd"/>
      <w:r>
        <w:t>,</w:t>
      </w:r>
      <w:r>
        <w:br/>
        <w:t>Du gebenedeiter samen,</w:t>
      </w:r>
      <w:r>
        <w:br/>
        <w:t xml:space="preserve">erbarm dich </w:t>
      </w:r>
      <w:proofErr w:type="spellStart"/>
      <w:r>
        <w:t>vber</w:t>
      </w:r>
      <w:proofErr w:type="spellEnd"/>
      <w:r>
        <w:t xml:space="preserve"> </w:t>
      </w:r>
      <w:proofErr w:type="spellStart"/>
      <w:r>
        <w:t>vns</w:t>
      </w:r>
      <w:proofErr w:type="spellEnd"/>
      <w:r>
        <w:t>, Amen.</w:t>
      </w:r>
    </w:p>
    <w:p w14:paraId="6B8E4B33" w14:textId="6D1A825F" w:rsidR="00F76071" w:rsidRDefault="00F76071" w:rsidP="00F76071">
      <w:pPr>
        <w:pStyle w:val="berschrift1"/>
      </w:pPr>
      <w:r>
        <w:rPr>
          <w:rStyle w:val="screen-reader-text"/>
        </w:rPr>
        <w:t xml:space="preserve">De </w:t>
      </w:r>
      <w:proofErr w:type="spellStart"/>
      <w:r>
        <w:rPr>
          <w:rStyle w:val="screen-reader-text"/>
        </w:rPr>
        <w:t>Düdesche</w:t>
      </w:r>
      <w:proofErr w:type="spellEnd"/>
      <w:r>
        <w:rPr>
          <w:rStyle w:val="screen-reader-text"/>
        </w:rPr>
        <w:t xml:space="preserve"> </w:t>
      </w:r>
      <w:proofErr w:type="spellStart"/>
      <w:r>
        <w:rPr>
          <w:rStyle w:val="screen-reader-text"/>
        </w:rPr>
        <w:t>Letanie</w:t>
      </w:r>
      <w:proofErr w:type="spellEnd"/>
      <w:r>
        <w:t xml:space="preserve"> </w:t>
      </w:r>
    </w:p>
    <w:p w14:paraId="512936F2" w14:textId="77777777" w:rsidR="00F76071" w:rsidRDefault="00F76071" w:rsidP="00F76071">
      <w:pPr>
        <w:pStyle w:val="StandardWeb"/>
      </w:pPr>
      <w:proofErr w:type="spellStart"/>
      <w:r>
        <w:t>GOdt</w:t>
      </w:r>
      <w:proofErr w:type="spellEnd"/>
      <w:r>
        <w:t xml:space="preserve"> Vader in dem </w:t>
      </w:r>
      <w:proofErr w:type="spellStart"/>
      <w:r>
        <w:t>Hemmelrick</w:t>
      </w:r>
      <w:proofErr w:type="spellEnd"/>
      <w:r>
        <w:t>,</w:t>
      </w:r>
      <w:r>
        <w:br/>
      </w:r>
      <w:proofErr w:type="spellStart"/>
      <w:r>
        <w:t>Godt</w:t>
      </w:r>
      <w:proofErr w:type="spellEnd"/>
      <w:r>
        <w:t xml:space="preserve"> </w:t>
      </w:r>
      <w:proofErr w:type="spellStart"/>
      <w:r>
        <w:t>Sön</w:t>
      </w:r>
      <w:proofErr w:type="spellEnd"/>
      <w:r>
        <w:t xml:space="preserve">, </w:t>
      </w:r>
      <w:proofErr w:type="spellStart"/>
      <w:r>
        <w:t>Godt</w:t>
      </w:r>
      <w:proofErr w:type="spellEnd"/>
      <w:r>
        <w:t xml:space="preserve"> </w:t>
      </w:r>
      <w:proofErr w:type="spellStart"/>
      <w:r>
        <w:t>hillige</w:t>
      </w:r>
      <w:proofErr w:type="spellEnd"/>
      <w:r>
        <w:t xml:space="preserve"> Geist </w:t>
      </w:r>
      <w:proofErr w:type="spellStart"/>
      <w:r>
        <w:t>tho</w:t>
      </w:r>
      <w:proofErr w:type="spellEnd"/>
      <w:r>
        <w:t xml:space="preserve"> </w:t>
      </w:r>
      <w:proofErr w:type="spellStart"/>
      <w:r>
        <w:t>gelick</w:t>
      </w:r>
      <w:proofErr w:type="spellEnd"/>
      <w:r>
        <w:t>,</w:t>
      </w:r>
      <w:r>
        <w:br/>
        <w:t xml:space="preserve">Du </w:t>
      </w:r>
      <w:proofErr w:type="spellStart"/>
      <w:r>
        <w:t>hillige</w:t>
      </w:r>
      <w:proofErr w:type="spellEnd"/>
      <w:r>
        <w:t xml:space="preserve"> </w:t>
      </w:r>
      <w:proofErr w:type="spellStart"/>
      <w:r>
        <w:t>Dreuolicheit</w:t>
      </w:r>
      <w:proofErr w:type="spellEnd"/>
      <w:r>
        <w:br/>
      </w:r>
      <w:proofErr w:type="spellStart"/>
      <w:r>
        <w:t>unde</w:t>
      </w:r>
      <w:proofErr w:type="spellEnd"/>
      <w:r>
        <w:t xml:space="preserve"> einige </w:t>
      </w:r>
      <w:proofErr w:type="spellStart"/>
      <w:r>
        <w:t>Gotdt</w:t>
      </w:r>
      <w:proofErr w:type="spellEnd"/>
      <w:r>
        <w:t xml:space="preserve"> in </w:t>
      </w:r>
      <w:proofErr w:type="spellStart"/>
      <w:r>
        <w:t>ewicheit</w:t>
      </w:r>
      <w:proofErr w:type="spellEnd"/>
      <w:r>
        <w:t>:</w:t>
      </w:r>
      <w:r>
        <w:br/>
      </w:r>
      <w:proofErr w:type="spellStart"/>
      <w:r>
        <w:t>Vp</w:t>
      </w:r>
      <w:proofErr w:type="spellEnd"/>
      <w:r>
        <w:t xml:space="preserve"> </w:t>
      </w:r>
      <w:proofErr w:type="spellStart"/>
      <w:r>
        <w:t>dyn</w:t>
      </w:r>
      <w:proofErr w:type="spellEnd"/>
      <w:r>
        <w:t xml:space="preserve"> </w:t>
      </w:r>
      <w:proofErr w:type="spellStart"/>
      <w:r>
        <w:t>thosag</w:t>
      </w:r>
      <w:proofErr w:type="spellEnd"/>
      <w:r>
        <w:t xml:space="preserve"> </w:t>
      </w:r>
      <w:proofErr w:type="spellStart"/>
      <w:r>
        <w:t>wy</w:t>
      </w:r>
      <w:proofErr w:type="spellEnd"/>
      <w:r>
        <w:t xml:space="preserve"> </w:t>
      </w:r>
      <w:proofErr w:type="spellStart"/>
      <w:r>
        <w:t>bidden</w:t>
      </w:r>
      <w:proofErr w:type="spellEnd"/>
      <w:r>
        <w:t xml:space="preserve"> dick,</w:t>
      </w:r>
      <w:r>
        <w:br/>
      </w:r>
      <w:proofErr w:type="spellStart"/>
      <w:r>
        <w:t>woldest</w:t>
      </w:r>
      <w:proofErr w:type="spellEnd"/>
      <w:r>
        <w:t xml:space="preserve"> </w:t>
      </w:r>
      <w:proofErr w:type="spellStart"/>
      <w:r>
        <w:t>vns</w:t>
      </w:r>
      <w:proofErr w:type="spellEnd"/>
      <w:r>
        <w:t xml:space="preserve"> erhören </w:t>
      </w:r>
      <w:proofErr w:type="spellStart"/>
      <w:r>
        <w:t>gnedichlick</w:t>
      </w:r>
      <w:proofErr w:type="spellEnd"/>
      <w:r>
        <w:t>.</w:t>
      </w:r>
    </w:p>
    <w:p w14:paraId="352DB529" w14:textId="77777777" w:rsidR="00F76071" w:rsidRDefault="00F76071" w:rsidP="00F76071">
      <w:pPr>
        <w:pStyle w:val="StandardWeb"/>
      </w:pPr>
      <w:r>
        <w:t xml:space="preserve">Ach </w:t>
      </w:r>
      <w:proofErr w:type="spellStart"/>
      <w:r>
        <w:t>leue</w:t>
      </w:r>
      <w:proofErr w:type="spellEnd"/>
      <w:r>
        <w:t xml:space="preserve"> </w:t>
      </w:r>
      <w:proofErr w:type="spellStart"/>
      <w:r>
        <w:t>Godt</w:t>
      </w:r>
      <w:proofErr w:type="spellEnd"/>
      <w:r>
        <w:t xml:space="preserve">, </w:t>
      </w:r>
      <w:proofErr w:type="spellStart"/>
      <w:r>
        <w:t>vnser</w:t>
      </w:r>
      <w:proofErr w:type="spellEnd"/>
      <w:r>
        <w:t xml:space="preserve"> </w:t>
      </w:r>
      <w:proofErr w:type="spellStart"/>
      <w:r>
        <w:t>vorschon</w:t>
      </w:r>
      <w:proofErr w:type="spellEnd"/>
      <w:r>
        <w:t>,</w:t>
      </w:r>
      <w:r>
        <w:br/>
      </w:r>
      <w:proofErr w:type="spellStart"/>
      <w:r>
        <w:t>vns</w:t>
      </w:r>
      <w:proofErr w:type="spellEnd"/>
      <w:r>
        <w:t xml:space="preserve"> na </w:t>
      </w:r>
      <w:proofErr w:type="spellStart"/>
      <w:r>
        <w:t>vnsem</w:t>
      </w:r>
      <w:proofErr w:type="spellEnd"/>
      <w:r>
        <w:t xml:space="preserve"> </w:t>
      </w:r>
      <w:proofErr w:type="spellStart"/>
      <w:r>
        <w:t>vordenst</w:t>
      </w:r>
      <w:proofErr w:type="spellEnd"/>
      <w:r>
        <w:t xml:space="preserve"> nicht </w:t>
      </w:r>
      <w:proofErr w:type="spellStart"/>
      <w:r>
        <w:t>lon</w:t>
      </w:r>
      <w:proofErr w:type="spellEnd"/>
      <w:r>
        <w:t>!</w:t>
      </w:r>
      <w:r>
        <w:br/>
        <w:t xml:space="preserve">Erbarm </w:t>
      </w:r>
      <w:proofErr w:type="spellStart"/>
      <w:r>
        <w:t>dy</w:t>
      </w:r>
      <w:proofErr w:type="spellEnd"/>
      <w:r>
        <w:t xml:space="preserve"> </w:t>
      </w:r>
      <w:proofErr w:type="spellStart"/>
      <w:r>
        <w:t>vnser</w:t>
      </w:r>
      <w:proofErr w:type="spellEnd"/>
      <w:r>
        <w:t xml:space="preserve"> </w:t>
      </w:r>
      <w:proofErr w:type="spellStart"/>
      <w:r>
        <w:t>dorch</w:t>
      </w:r>
      <w:proofErr w:type="spellEnd"/>
      <w:r>
        <w:t xml:space="preserve"> </w:t>
      </w:r>
      <w:proofErr w:type="spellStart"/>
      <w:r>
        <w:t>dyn</w:t>
      </w:r>
      <w:proofErr w:type="spellEnd"/>
      <w:r>
        <w:t xml:space="preserve"> </w:t>
      </w:r>
      <w:proofErr w:type="spellStart"/>
      <w:r>
        <w:t>gnad</w:t>
      </w:r>
      <w:proofErr w:type="spellEnd"/>
      <w:r>
        <w:t>,</w:t>
      </w:r>
      <w:r>
        <w:br/>
      </w:r>
      <w:proofErr w:type="spellStart"/>
      <w:r>
        <w:t>lyff</w:t>
      </w:r>
      <w:proofErr w:type="spellEnd"/>
      <w:r>
        <w:t xml:space="preserve">, ehre </w:t>
      </w:r>
      <w:proofErr w:type="spellStart"/>
      <w:r>
        <w:t>vnd</w:t>
      </w:r>
      <w:proofErr w:type="spellEnd"/>
      <w:r>
        <w:t xml:space="preserve"> </w:t>
      </w:r>
      <w:proofErr w:type="spellStart"/>
      <w:r>
        <w:t>gudt</w:t>
      </w:r>
      <w:proofErr w:type="spellEnd"/>
      <w:r>
        <w:t xml:space="preserve"> </w:t>
      </w:r>
      <w:proofErr w:type="spellStart"/>
      <w:r>
        <w:t>behödt</w:t>
      </w:r>
      <w:proofErr w:type="spellEnd"/>
      <w:r>
        <w:t xml:space="preserve"> vor </w:t>
      </w:r>
      <w:proofErr w:type="spellStart"/>
      <w:r>
        <w:t>schadt</w:t>
      </w:r>
      <w:proofErr w:type="spellEnd"/>
      <w:r>
        <w:t>!</w:t>
      </w:r>
      <w:r>
        <w:br/>
      </w:r>
      <w:proofErr w:type="spellStart"/>
      <w:r>
        <w:t>Sy</w:t>
      </w:r>
      <w:proofErr w:type="spellEnd"/>
      <w:r>
        <w:t xml:space="preserve"> </w:t>
      </w:r>
      <w:proofErr w:type="spellStart"/>
      <w:r>
        <w:t>gnedich</w:t>
      </w:r>
      <w:proofErr w:type="spellEnd"/>
      <w:r>
        <w:t xml:space="preserve"> </w:t>
      </w:r>
      <w:proofErr w:type="spellStart"/>
      <w:r>
        <w:t>vnde</w:t>
      </w:r>
      <w:proofErr w:type="spellEnd"/>
      <w:r>
        <w:t xml:space="preserve"> </w:t>
      </w:r>
      <w:proofErr w:type="spellStart"/>
      <w:r>
        <w:t>helb</w:t>
      </w:r>
      <w:proofErr w:type="spellEnd"/>
      <w:r>
        <w:t xml:space="preserve"> </w:t>
      </w:r>
      <w:proofErr w:type="spellStart"/>
      <w:r>
        <w:t>vns</w:t>
      </w:r>
      <w:proofErr w:type="spellEnd"/>
      <w:r>
        <w:t>, HERR,</w:t>
      </w:r>
      <w:r>
        <w:br/>
      </w:r>
      <w:proofErr w:type="spellStart"/>
      <w:r>
        <w:t>verlath</w:t>
      </w:r>
      <w:proofErr w:type="spellEnd"/>
      <w:r>
        <w:t xml:space="preserve"> </w:t>
      </w:r>
      <w:proofErr w:type="spellStart"/>
      <w:r>
        <w:t>vns</w:t>
      </w:r>
      <w:proofErr w:type="spellEnd"/>
      <w:r>
        <w:t xml:space="preserve"> nu </w:t>
      </w:r>
      <w:proofErr w:type="spellStart"/>
      <w:r>
        <w:t>vnd</w:t>
      </w:r>
      <w:proofErr w:type="spellEnd"/>
      <w:r>
        <w:t xml:space="preserve"> </w:t>
      </w:r>
      <w:proofErr w:type="spellStart"/>
      <w:r>
        <w:t>nümmermehr</w:t>
      </w:r>
      <w:proofErr w:type="spellEnd"/>
      <w:r>
        <w:t>!</w:t>
      </w:r>
    </w:p>
    <w:p w14:paraId="358BB82B" w14:textId="77777777" w:rsidR="00F76071" w:rsidRDefault="00F76071" w:rsidP="00F76071">
      <w:pPr>
        <w:pStyle w:val="StandardWeb"/>
      </w:pPr>
      <w:proofErr w:type="spellStart"/>
      <w:r>
        <w:t>Behödt</w:t>
      </w:r>
      <w:proofErr w:type="spellEnd"/>
      <w:r>
        <w:t xml:space="preserve"> </w:t>
      </w:r>
      <w:proofErr w:type="spellStart"/>
      <w:r>
        <w:t>vns</w:t>
      </w:r>
      <w:proofErr w:type="spellEnd"/>
      <w:r>
        <w:t xml:space="preserve"> vor des Satans tück,</w:t>
      </w:r>
      <w:r>
        <w:br/>
        <w:t xml:space="preserve">vor </w:t>
      </w:r>
      <w:proofErr w:type="spellStart"/>
      <w:r>
        <w:t>syner</w:t>
      </w:r>
      <w:proofErr w:type="spellEnd"/>
      <w:r>
        <w:t xml:space="preserve"> </w:t>
      </w:r>
      <w:proofErr w:type="spellStart"/>
      <w:r>
        <w:t>list</w:t>
      </w:r>
      <w:proofErr w:type="spellEnd"/>
      <w:r>
        <w:t xml:space="preserve">, </w:t>
      </w:r>
      <w:proofErr w:type="spellStart"/>
      <w:r>
        <w:t>droch</w:t>
      </w:r>
      <w:proofErr w:type="spellEnd"/>
      <w:r>
        <w:t xml:space="preserve"> </w:t>
      </w:r>
      <w:proofErr w:type="spellStart"/>
      <w:r>
        <w:t>vnd</w:t>
      </w:r>
      <w:proofErr w:type="spellEnd"/>
      <w:r>
        <w:t xml:space="preserve"> </w:t>
      </w:r>
      <w:proofErr w:type="spellStart"/>
      <w:r>
        <w:t>nück</w:t>
      </w:r>
      <w:proofErr w:type="spellEnd"/>
      <w:r>
        <w:t>!</w:t>
      </w:r>
      <w:r>
        <w:br/>
      </w:r>
      <w:proofErr w:type="spellStart"/>
      <w:r>
        <w:t>Wend</w:t>
      </w:r>
      <w:proofErr w:type="spellEnd"/>
      <w:r>
        <w:t xml:space="preserve"> </w:t>
      </w:r>
      <w:proofErr w:type="spellStart"/>
      <w:r>
        <w:t>aff</w:t>
      </w:r>
      <w:proofErr w:type="spellEnd"/>
      <w:r>
        <w:t xml:space="preserve"> van </w:t>
      </w:r>
      <w:proofErr w:type="spellStart"/>
      <w:r>
        <w:t>vns</w:t>
      </w:r>
      <w:proofErr w:type="spellEnd"/>
      <w:r>
        <w:t xml:space="preserve"> </w:t>
      </w:r>
      <w:proofErr w:type="spellStart"/>
      <w:r>
        <w:t>syne</w:t>
      </w:r>
      <w:proofErr w:type="spellEnd"/>
      <w:r>
        <w:t xml:space="preserve"> </w:t>
      </w:r>
      <w:proofErr w:type="spellStart"/>
      <w:r>
        <w:t>vürige</w:t>
      </w:r>
      <w:proofErr w:type="spellEnd"/>
      <w:r>
        <w:t xml:space="preserve"> </w:t>
      </w:r>
      <w:proofErr w:type="spellStart"/>
      <w:r>
        <w:t>pyl</w:t>
      </w:r>
      <w:proofErr w:type="spellEnd"/>
      <w:r>
        <w:t>,</w:t>
      </w:r>
      <w:r>
        <w:br/>
      </w:r>
      <w:proofErr w:type="spellStart"/>
      <w:r>
        <w:t>help</w:t>
      </w:r>
      <w:proofErr w:type="spellEnd"/>
      <w:r>
        <w:t xml:space="preserve">, dat he </w:t>
      </w:r>
      <w:proofErr w:type="spellStart"/>
      <w:r>
        <w:t>vns</w:t>
      </w:r>
      <w:proofErr w:type="spellEnd"/>
      <w:r>
        <w:t xml:space="preserve"> nicht </w:t>
      </w:r>
      <w:proofErr w:type="spellStart"/>
      <w:r>
        <w:t>auervyl</w:t>
      </w:r>
      <w:proofErr w:type="spellEnd"/>
      <w:r>
        <w:t>!</w:t>
      </w:r>
      <w:r>
        <w:br/>
      </w:r>
      <w:proofErr w:type="spellStart"/>
      <w:r>
        <w:t>Ock</w:t>
      </w:r>
      <w:proofErr w:type="spellEnd"/>
      <w:r>
        <w:t xml:space="preserve"> </w:t>
      </w:r>
      <w:proofErr w:type="spellStart"/>
      <w:r>
        <w:t>leue</w:t>
      </w:r>
      <w:proofErr w:type="spellEnd"/>
      <w:r>
        <w:t xml:space="preserve"> </w:t>
      </w:r>
      <w:proofErr w:type="spellStart"/>
      <w:r>
        <w:t>Godt</w:t>
      </w:r>
      <w:proofErr w:type="spellEnd"/>
      <w:r>
        <w:t xml:space="preserve">, </w:t>
      </w:r>
      <w:proofErr w:type="spellStart"/>
      <w:r>
        <w:t>vorlath</w:t>
      </w:r>
      <w:proofErr w:type="spellEnd"/>
      <w:r>
        <w:t xml:space="preserve"> </w:t>
      </w:r>
      <w:proofErr w:type="spellStart"/>
      <w:r>
        <w:t>vns</w:t>
      </w:r>
      <w:proofErr w:type="spellEnd"/>
      <w:r>
        <w:t xml:space="preserve"> nicht,</w:t>
      </w:r>
      <w:r>
        <w:br/>
        <w:t xml:space="preserve">wenn </w:t>
      </w:r>
      <w:proofErr w:type="spellStart"/>
      <w:r>
        <w:t>vns</w:t>
      </w:r>
      <w:proofErr w:type="spellEnd"/>
      <w:r>
        <w:t xml:space="preserve"> dat </w:t>
      </w:r>
      <w:proofErr w:type="spellStart"/>
      <w:r>
        <w:t>flesch</w:t>
      </w:r>
      <w:proofErr w:type="spellEnd"/>
      <w:r>
        <w:t xml:space="preserve"> </w:t>
      </w:r>
      <w:proofErr w:type="spellStart"/>
      <w:r>
        <w:t>vnd</w:t>
      </w:r>
      <w:proofErr w:type="spellEnd"/>
      <w:r>
        <w:t xml:space="preserve"> </w:t>
      </w:r>
      <w:proofErr w:type="spellStart"/>
      <w:r>
        <w:t>werlt</w:t>
      </w:r>
      <w:proofErr w:type="spellEnd"/>
      <w:r>
        <w:t xml:space="preserve"> </w:t>
      </w:r>
      <w:proofErr w:type="spellStart"/>
      <w:r>
        <w:t>anuicht</w:t>
      </w:r>
      <w:proofErr w:type="spellEnd"/>
      <w:r>
        <w:t>!</w:t>
      </w:r>
    </w:p>
    <w:p w14:paraId="4C250E08" w14:textId="77777777" w:rsidR="00F76071" w:rsidRDefault="00F76071" w:rsidP="00F76071">
      <w:pPr>
        <w:pStyle w:val="StandardWeb"/>
      </w:pPr>
      <w:proofErr w:type="spellStart"/>
      <w:r>
        <w:t>Behöd</w:t>
      </w:r>
      <w:proofErr w:type="spellEnd"/>
      <w:r>
        <w:t xml:space="preserve"> </w:t>
      </w:r>
      <w:proofErr w:type="spellStart"/>
      <w:r>
        <w:t>vns</w:t>
      </w:r>
      <w:proofErr w:type="spellEnd"/>
      <w:r>
        <w:t xml:space="preserve">, </w:t>
      </w:r>
      <w:proofErr w:type="spellStart"/>
      <w:r>
        <w:t>Godt</w:t>
      </w:r>
      <w:proofErr w:type="spellEnd"/>
      <w:r>
        <w:t xml:space="preserve">, </w:t>
      </w:r>
      <w:proofErr w:type="spellStart"/>
      <w:r>
        <w:t>tho</w:t>
      </w:r>
      <w:proofErr w:type="spellEnd"/>
      <w:r>
        <w:t xml:space="preserve"> aller stund</w:t>
      </w:r>
      <w:r>
        <w:br/>
        <w:t xml:space="preserve">vor </w:t>
      </w:r>
      <w:proofErr w:type="spellStart"/>
      <w:r>
        <w:t>erdom</w:t>
      </w:r>
      <w:proofErr w:type="spellEnd"/>
      <w:r>
        <w:t xml:space="preserve">, </w:t>
      </w:r>
      <w:proofErr w:type="spellStart"/>
      <w:r>
        <w:t>laster</w:t>
      </w:r>
      <w:proofErr w:type="spellEnd"/>
      <w:r>
        <w:t xml:space="preserve">, </w:t>
      </w:r>
      <w:proofErr w:type="spellStart"/>
      <w:r>
        <w:t>schand</w:t>
      </w:r>
      <w:proofErr w:type="spellEnd"/>
      <w:r>
        <w:t xml:space="preserve"> </w:t>
      </w:r>
      <w:proofErr w:type="spellStart"/>
      <w:r>
        <w:t>vnde</w:t>
      </w:r>
      <w:proofErr w:type="spellEnd"/>
      <w:r>
        <w:t xml:space="preserve"> </w:t>
      </w:r>
      <w:proofErr w:type="spellStart"/>
      <w:r>
        <w:t>Sündt</w:t>
      </w:r>
      <w:proofErr w:type="spellEnd"/>
      <w:r>
        <w:t>,</w:t>
      </w:r>
      <w:r>
        <w:br/>
        <w:t xml:space="preserve">Vor </w:t>
      </w:r>
      <w:proofErr w:type="spellStart"/>
      <w:r>
        <w:t>Krych</w:t>
      </w:r>
      <w:proofErr w:type="spellEnd"/>
      <w:r>
        <w:t xml:space="preserve">, </w:t>
      </w:r>
      <w:proofErr w:type="spellStart"/>
      <w:r>
        <w:t>vyentschop</w:t>
      </w:r>
      <w:proofErr w:type="spellEnd"/>
      <w:r>
        <w:t xml:space="preserve">, </w:t>
      </w:r>
      <w:proofErr w:type="spellStart"/>
      <w:r>
        <w:t>hath</w:t>
      </w:r>
      <w:proofErr w:type="spellEnd"/>
      <w:r>
        <w:t xml:space="preserve"> </w:t>
      </w:r>
      <w:proofErr w:type="spellStart"/>
      <w:r>
        <w:t>vnd</w:t>
      </w:r>
      <w:proofErr w:type="spellEnd"/>
      <w:r>
        <w:t xml:space="preserve"> </w:t>
      </w:r>
      <w:proofErr w:type="spellStart"/>
      <w:r>
        <w:t>nydt</w:t>
      </w:r>
      <w:proofErr w:type="spellEnd"/>
      <w:r>
        <w:t>,</w:t>
      </w:r>
      <w:r>
        <w:br/>
        <w:t xml:space="preserve">vor </w:t>
      </w:r>
      <w:proofErr w:type="spellStart"/>
      <w:r>
        <w:t>Water</w:t>
      </w:r>
      <w:proofErr w:type="spellEnd"/>
      <w:r>
        <w:t xml:space="preserve">, </w:t>
      </w:r>
      <w:proofErr w:type="spellStart"/>
      <w:r>
        <w:t>Vür</w:t>
      </w:r>
      <w:proofErr w:type="spellEnd"/>
      <w:r>
        <w:t xml:space="preserve"> </w:t>
      </w:r>
      <w:proofErr w:type="spellStart"/>
      <w:r>
        <w:t>vnd</w:t>
      </w:r>
      <w:proofErr w:type="spellEnd"/>
      <w:r>
        <w:t xml:space="preserve"> </w:t>
      </w:r>
      <w:proofErr w:type="spellStart"/>
      <w:r>
        <w:t>dürer</w:t>
      </w:r>
      <w:proofErr w:type="spellEnd"/>
      <w:r>
        <w:t xml:space="preserve"> </w:t>
      </w:r>
      <w:proofErr w:type="spellStart"/>
      <w:r>
        <w:t>tydt</w:t>
      </w:r>
      <w:proofErr w:type="spellEnd"/>
      <w:r>
        <w:t>,</w:t>
      </w:r>
      <w:r>
        <w:br/>
        <w:t xml:space="preserve">Vor </w:t>
      </w:r>
      <w:proofErr w:type="spellStart"/>
      <w:r>
        <w:t>Pestilentz</w:t>
      </w:r>
      <w:proofErr w:type="spellEnd"/>
      <w:r>
        <w:t xml:space="preserve"> </w:t>
      </w:r>
      <w:proofErr w:type="spellStart"/>
      <w:r>
        <w:t>vnd</w:t>
      </w:r>
      <w:proofErr w:type="spellEnd"/>
      <w:r>
        <w:t xml:space="preserve"> </w:t>
      </w:r>
      <w:proofErr w:type="spellStart"/>
      <w:r>
        <w:t>Kranckheit</w:t>
      </w:r>
      <w:proofErr w:type="spellEnd"/>
      <w:r>
        <w:t xml:space="preserve"> </w:t>
      </w:r>
      <w:proofErr w:type="spellStart"/>
      <w:r>
        <w:t>swindt</w:t>
      </w:r>
      <w:proofErr w:type="spellEnd"/>
      <w:r>
        <w:t>,</w:t>
      </w:r>
      <w:r>
        <w:br/>
        <w:t xml:space="preserve">von </w:t>
      </w:r>
      <w:proofErr w:type="spellStart"/>
      <w:r>
        <w:t>vnweder</w:t>
      </w:r>
      <w:proofErr w:type="spellEnd"/>
      <w:r>
        <w:t xml:space="preserve"> </w:t>
      </w:r>
      <w:proofErr w:type="spellStart"/>
      <w:r>
        <w:t>vnd</w:t>
      </w:r>
      <w:proofErr w:type="spellEnd"/>
      <w:r>
        <w:t xml:space="preserve"> </w:t>
      </w:r>
      <w:proofErr w:type="spellStart"/>
      <w:r>
        <w:t>schedliken</w:t>
      </w:r>
      <w:proofErr w:type="spellEnd"/>
      <w:r>
        <w:t xml:space="preserve"> </w:t>
      </w:r>
      <w:proofErr w:type="spellStart"/>
      <w:r>
        <w:t>windt</w:t>
      </w:r>
      <w:proofErr w:type="spellEnd"/>
      <w:r>
        <w:t>!</w:t>
      </w:r>
    </w:p>
    <w:p w14:paraId="44981C87" w14:textId="77777777" w:rsidR="00F76071" w:rsidRDefault="00F76071" w:rsidP="00F76071">
      <w:pPr>
        <w:pStyle w:val="StandardWeb"/>
      </w:pPr>
      <w:proofErr w:type="spellStart"/>
      <w:r>
        <w:t>Behödt</w:t>
      </w:r>
      <w:proofErr w:type="spellEnd"/>
      <w:r>
        <w:t xml:space="preserve"> </w:t>
      </w:r>
      <w:proofErr w:type="spellStart"/>
      <w:r>
        <w:t>vns</w:t>
      </w:r>
      <w:proofErr w:type="spellEnd"/>
      <w:r>
        <w:t xml:space="preserve">, HErr, in aller </w:t>
      </w:r>
      <w:proofErr w:type="spellStart"/>
      <w:r>
        <w:t>nodt</w:t>
      </w:r>
      <w:proofErr w:type="spellEnd"/>
      <w:r>
        <w:br/>
      </w:r>
      <w:proofErr w:type="spellStart"/>
      <w:r>
        <w:t>vnbd</w:t>
      </w:r>
      <w:proofErr w:type="spellEnd"/>
      <w:r>
        <w:t xml:space="preserve"> vor einem bösen </w:t>
      </w:r>
      <w:proofErr w:type="spellStart"/>
      <w:r>
        <w:t>snellen</w:t>
      </w:r>
      <w:proofErr w:type="spellEnd"/>
      <w:r>
        <w:t xml:space="preserve"> </w:t>
      </w:r>
      <w:proofErr w:type="spellStart"/>
      <w:r>
        <w:t>dodt</w:t>
      </w:r>
      <w:proofErr w:type="spellEnd"/>
      <w:r>
        <w:t>!</w:t>
      </w:r>
      <w:r>
        <w:br/>
      </w:r>
      <w:proofErr w:type="spellStart"/>
      <w:r>
        <w:t>Ock</w:t>
      </w:r>
      <w:proofErr w:type="spellEnd"/>
      <w:r>
        <w:t xml:space="preserve">, </w:t>
      </w:r>
      <w:proofErr w:type="spellStart"/>
      <w:r>
        <w:t>leue</w:t>
      </w:r>
      <w:proofErr w:type="spellEnd"/>
      <w:r>
        <w:t xml:space="preserve"> HErr, </w:t>
      </w:r>
      <w:proofErr w:type="spellStart"/>
      <w:r>
        <w:t>vorlat</w:t>
      </w:r>
      <w:proofErr w:type="spellEnd"/>
      <w:r>
        <w:t xml:space="preserve"> </w:t>
      </w:r>
      <w:proofErr w:type="spellStart"/>
      <w:r>
        <w:t>vns</w:t>
      </w:r>
      <w:proofErr w:type="spellEnd"/>
      <w:r>
        <w:t xml:space="preserve"> nicht,</w:t>
      </w:r>
      <w:r>
        <w:br/>
        <w:t xml:space="preserve">wenn </w:t>
      </w:r>
      <w:proofErr w:type="spellStart"/>
      <w:r>
        <w:t>wy</w:t>
      </w:r>
      <w:proofErr w:type="spellEnd"/>
      <w:r>
        <w:t xml:space="preserve"> kamen </w:t>
      </w:r>
      <w:proofErr w:type="spellStart"/>
      <w:r>
        <w:t>vort</w:t>
      </w:r>
      <w:proofErr w:type="spellEnd"/>
      <w:r>
        <w:t xml:space="preserve"> </w:t>
      </w:r>
      <w:proofErr w:type="spellStart"/>
      <w:r>
        <w:t>leste</w:t>
      </w:r>
      <w:proofErr w:type="spellEnd"/>
      <w:r>
        <w:t xml:space="preserve"> </w:t>
      </w:r>
      <w:proofErr w:type="spellStart"/>
      <w:r>
        <w:t>gericht</w:t>
      </w:r>
      <w:proofErr w:type="spellEnd"/>
      <w:r>
        <w:t>!</w:t>
      </w:r>
      <w:r>
        <w:br/>
      </w:r>
      <w:proofErr w:type="spellStart"/>
      <w:r>
        <w:t>Vnd</w:t>
      </w:r>
      <w:proofErr w:type="spellEnd"/>
      <w:r>
        <w:t xml:space="preserve"> vor des ewigen </w:t>
      </w:r>
      <w:proofErr w:type="spellStart"/>
      <w:r>
        <w:t>Dodes</w:t>
      </w:r>
      <w:proofErr w:type="spellEnd"/>
      <w:r>
        <w:t xml:space="preserve"> </w:t>
      </w:r>
      <w:proofErr w:type="spellStart"/>
      <w:r>
        <w:t>geuar</w:t>
      </w:r>
      <w:proofErr w:type="spellEnd"/>
      <w:r>
        <w:t>,</w:t>
      </w:r>
      <w:r>
        <w:br/>
        <w:t xml:space="preserve">ach </w:t>
      </w:r>
      <w:proofErr w:type="spellStart"/>
      <w:r>
        <w:t>leue</w:t>
      </w:r>
      <w:proofErr w:type="spellEnd"/>
      <w:r>
        <w:t xml:space="preserve"> </w:t>
      </w:r>
      <w:proofErr w:type="spellStart"/>
      <w:r>
        <w:t>Godt</w:t>
      </w:r>
      <w:proofErr w:type="spellEnd"/>
      <w:r>
        <w:t xml:space="preserve">, </w:t>
      </w:r>
      <w:proofErr w:type="spellStart"/>
      <w:r>
        <w:t>vns</w:t>
      </w:r>
      <w:proofErr w:type="spellEnd"/>
      <w:r>
        <w:t xml:space="preserve"> </w:t>
      </w:r>
      <w:proofErr w:type="spellStart"/>
      <w:r>
        <w:t>yo</w:t>
      </w:r>
      <w:proofErr w:type="spellEnd"/>
      <w:r>
        <w:t xml:space="preserve"> </w:t>
      </w:r>
      <w:proofErr w:type="spellStart"/>
      <w:r>
        <w:t>bewar</w:t>
      </w:r>
      <w:proofErr w:type="spellEnd"/>
      <w:r>
        <w:t>.</w:t>
      </w:r>
    </w:p>
    <w:p w14:paraId="1A8B35CC" w14:textId="77777777" w:rsidR="00F76071" w:rsidRDefault="00F76071" w:rsidP="00F76071">
      <w:pPr>
        <w:pStyle w:val="StandardWeb"/>
      </w:pPr>
      <w:proofErr w:type="spellStart"/>
      <w:r>
        <w:t>Wy</w:t>
      </w:r>
      <w:proofErr w:type="spellEnd"/>
      <w:r>
        <w:t xml:space="preserve"> armen Sünder </w:t>
      </w:r>
      <w:proofErr w:type="spellStart"/>
      <w:r>
        <w:t>bidden</w:t>
      </w:r>
      <w:proofErr w:type="spellEnd"/>
      <w:r>
        <w:t xml:space="preserve"> mehr:</w:t>
      </w:r>
      <w:r>
        <w:br/>
      </w:r>
      <w:proofErr w:type="spellStart"/>
      <w:r>
        <w:t>help</w:t>
      </w:r>
      <w:proofErr w:type="spellEnd"/>
      <w:r>
        <w:t xml:space="preserve">, </w:t>
      </w:r>
      <w:proofErr w:type="spellStart"/>
      <w:r>
        <w:t>Jhesu</w:t>
      </w:r>
      <w:proofErr w:type="spellEnd"/>
      <w:r>
        <w:t xml:space="preserve"> Christe, </w:t>
      </w:r>
      <w:proofErr w:type="spellStart"/>
      <w:r>
        <w:t>leue</w:t>
      </w:r>
      <w:proofErr w:type="spellEnd"/>
      <w:r>
        <w:t xml:space="preserve"> Herr,</w:t>
      </w:r>
      <w:r>
        <w:br/>
        <w:t xml:space="preserve">Help </w:t>
      </w:r>
      <w:proofErr w:type="spellStart"/>
      <w:r>
        <w:t>vns</w:t>
      </w:r>
      <w:proofErr w:type="spellEnd"/>
      <w:r>
        <w:t xml:space="preserve"> </w:t>
      </w:r>
      <w:proofErr w:type="spellStart"/>
      <w:r>
        <w:t>dorch</w:t>
      </w:r>
      <w:proofErr w:type="spellEnd"/>
      <w:r>
        <w:t xml:space="preserve"> </w:t>
      </w:r>
      <w:proofErr w:type="spellStart"/>
      <w:r>
        <w:t>dyn</w:t>
      </w:r>
      <w:proofErr w:type="spellEnd"/>
      <w:r>
        <w:t xml:space="preserve"> heilsam </w:t>
      </w:r>
      <w:proofErr w:type="spellStart"/>
      <w:r>
        <w:t>Gebordt</w:t>
      </w:r>
      <w:proofErr w:type="spellEnd"/>
      <w:r>
        <w:t>,</w:t>
      </w:r>
      <w:r>
        <w:br/>
      </w:r>
      <w:proofErr w:type="spellStart"/>
      <w:r>
        <w:t>dyn</w:t>
      </w:r>
      <w:proofErr w:type="spellEnd"/>
      <w:r>
        <w:t xml:space="preserve"> </w:t>
      </w:r>
      <w:proofErr w:type="spellStart"/>
      <w:r>
        <w:t>vpstanding</w:t>
      </w:r>
      <w:proofErr w:type="spellEnd"/>
      <w:r>
        <w:t xml:space="preserve"> </w:t>
      </w:r>
      <w:proofErr w:type="spellStart"/>
      <w:r>
        <w:t>vnd</w:t>
      </w:r>
      <w:proofErr w:type="spellEnd"/>
      <w:r>
        <w:t xml:space="preserve"> </w:t>
      </w:r>
      <w:proofErr w:type="spellStart"/>
      <w:r>
        <w:t>Hemmeluart</w:t>
      </w:r>
      <w:proofErr w:type="spellEnd"/>
      <w:r>
        <w:t>,</w:t>
      </w:r>
      <w:r>
        <w:br/>
      </w:r>
      <w:proofErr w:type="spellStart"/>
      <w:r>
        <w:t>Dynen</w:t>
      </w:r>
      <w:proofErr w:type="spellEnd"/>
      <w:r>
        <w:t xml:space="preserve"> </w:t>
      </w:r>
      <w:proofErr w:type="spellStart"/>
      <w:r>
        <w:t>dodtkamp</w:t>
      </w:r>
      <w:proofErr w:type="spellEnd"/>
      <w:r>
        <w:t xml:space="preserve"> </w:t>
      </w:r>
      <w:proofErr w:type="spellStart"/>
      <w:r>
        <w:t>vnd</w:t>
      </w:r>
      <w:proofErr w:type="spellEnd"/>
      <w:r>
        <w:t xml:space="preserve"> </w:t>
      </w:r>
      <w:proofErr w:type="spellStart"/>
      <w:r>
        <w:t>düre</w:t>
      </w:r>
      <w:proofErr w:type="spellEnd"/>
      <w:r>
        <w:t xml:space="preserve"> </w:t>
      </w:r>
      <w:proofErr w:type="spellStart"/>
      <w:r>
        <w:t>Blodt</w:t>
      </w:r>
      <w:proofErr w:type="spellEnd"/>
      <w:r>
        <w:t>,</w:t>
      </w:r>
      <w:r>
        <w:br/>
      </w:r>
      <w:proofErr w:type="spellStart"/>
      <w:r>
        <w:t>dyn</w:t>
      </w:r>
      <w:proofErr w:type="spellEnd"/>
      <w:r>
        <w:t xml:space="preserve"> </w:t>
      </w:r>
      <w:proofErr w:type="spellStart"/>
      <w:r>
        <w:t>hillige</w:t>
      </w:r>
      <w:proofErr w:type="spellEnd"/>
      <w:r>
        <w:t xml:space="preserve"> </w:t>
      </w:r>
      <w:proofErr w:type="spellStart"/>
      <w:r>
        <w:t>Crütz</w:t>
      </w:r>
      <w:proofErr w:type="spellEnd"/>
      <w:r>
        <w:t xml:space="preserve"> </w:t>
      </w:r>
      <w:proofErr w:type="spellStart"/>
      <w:r>
        <w:t>vnd</w:t>
      </w:r>
      <w:proofErr w:type="spellEnd"/>
      <w:r>
        <w:t xml:space="preserve"> bitter </w:t>
      </w:r>
      <w:proofErr w:type="spellStart"/>
      <w:r>
        <w:t>Dodt</w:t>
      </w:r>
      <w:proofErr w:type="spellEnd"/>
      <w:r>
        <w:t>.</w:t>
      </w:r>
    </w:p>
    <w:p w14:paraId="699B82E9" w14:textId="77777777" w:rsidR="00F76071" w:rsidRDefault="00F76071" w:rsidP="00F76071">
      <w:pPr>
        <w:pStyle w:val="StandardWeb"/>
      </w:pPr>
      <w:r>
        <w:t xml:space="preserve">Dyn </w:t>
      </w:r>
      <w:proofErr w:type="spellStart"/>
      <w:r>
        <w:t>hillige</w:t>
      </w:r>
      <w:proofErr w:type="spellEnd"/>
      <w:r>
        <w:t xml:space="preserve"> </w:t>
      </w:r>
      <w:proofErr w:type="spellStart"/>
      <w:r>
        <w:t>Christlike</w:t>
      </w:r>
      <w:proofErr w:type="spellEnd"/>
      <w:r>
        <w:t xml:space="preserve"> </w:t>
      </w:r>
      <w:proofErr w:type="spellStart"/>
      <w:r>
        <w:t>Kercke</w:t>
      </w:r>
      <w:proofErr w:type="spellEnd"/>
      <w:r>
        <w:t xml:space="preserve"> </w:t>
      </w:r>
      <w:proofErr w:type="spellStart"/>
      <w:r>
        <w:t>vör</w:t>
      </w:r>
      <w:proofErr w:type="spellEnd"/>
      <w:r>
        <w:t>,</w:t>
      </w:r>
      <w:r>
        <w:br/>
      </w:r>
      <w:proofErr w:type="spellStart"/>
      <w:r>
        <w:t>beholt</w:t>
      </w:r>
      <w:proofErr w:type="spellEnd"/>
      <w:r>
        <w:t xml:space="preserve"> </w:t>
      </w:r>
      <w:proofErr w:type="spellStart"/>
      <w:r>
        <w:t>ym</w:t>
      </w:r>
      <w:proofErr w:type="spellEnd"/>
      <w:r>
        <w:t xml:space="preserve"> Worde </w:t>
      </w:r>
      <w:proofErr w:type="spellStart"/>
      <w:r>
        <w:t>vnd</w:t>
      </w:r>
      <w:proofErr w:type="spellEnd"/>
      <w:r>
        <w:t xml:space="preserve"> reiner leer,</w:t>
      </w:r>
      <w:r>
        <w:br/>
      </w:r>
      <w:proofErr w:type="spellStart"/>
      <w:r>
        <w:t>Vnd</w:t>
      </w:r>
      <w:proofErr w:type="spellEnd"/>
      <w:r>
        <w:t xml:space="preserve"> </w:t>
      </w:r>
      <w:proofErr w:type="spellStart"/>
      <w:r>
        <w:t>hilligem</w:t>
      </w:r>
      <w:proofErr w:type="spellEnd"/>
      <w:r>
        <w:t xml:space="preserve"> </w:t>
      </w:r>
      <w:proofErr w:type="spellStart"/>
      <w:r>
        <w:t>leuendt</w:t>
      </w:r>
      <w:proofErr w:type="spellEnd"/>
      <w:r>
        <w:t xml:space="preserve"> de </w:t>
      </w:r>
      <w:proofErr w:type="spellStart"/>
      <w:r>
        <w:t>Dener</w:t>
      </w:r>
      <w:proofErr w:type="spellEnd"/>
      <w:r>
        <w:t xml:space="preserve"> </w:t>
      </w:r>
      <w:proofErr w:type="spellStart"/>
      <w:r>
        <w:t>dyn</w:t>
      </w:r>
      <w:proofErr w:type="spellEnd"/>
      <w:r>
        <w:t>,</w:t>
      </w:r>
      <w:r>
        <w:br/>
        <w:t xml:space="preserve">de dar regeren de </w:t>
      </w:r>
      <w:proofErr w:type="spellStart"/>
      <w:r>
        <w:t>Christlick</w:t>
      </w:r>
      <w:proofErr w:type="spellEnd"/>
      <w:r>
        <w:t xml:space="preserve"> gemein!</w:t>
      </w:r>
      <w:r>
        <w:br/>
        <w:t xml:space="preserve">Thom </w:t>
      </w:r>
      <w:proofErr w:type="spellStart"/>
      <w:r>
        <w:t>wordt</w:t>
      </w:r>
      <w:proofErr w:type="spellEnd"/>
      <w:r>
        <w:t xml:space="preserve"> </w:t>
      </w:r>
      <w:proofErr w:type="spellStart"/>
      <w:r>
        <w:t>gyff</w:t>
      </w:r>
      <w:proofErr w:type="spellEnd"/>
      <w:r>
        <w:t xml:space="preserve"> </w:t>
      </w:r>
      <w:proofErr w:type="spellStart"/>
      <w:r>
        <w:t>dynen</w:t>
      </w:r>
      <w:proofErr w:type="spellEnd"/>
      <w:r>
        <w:t xml:space="preserve"> Geist </w:t>
      </w:r>
      <w:proofErr w:type="spellStart"/>
      <w:r>
        <w:t>vnd</w:t>
      </w:r>
      <w:proofErr w:type="spellEnd"/>
      <w:r>
        <w:t xml:space="preserve"> </w:t>
      </w:r>
      <w:proofErr w:type="spellStart"/>
      <w:r>
        <w:t>krafft</w:t>
      </w:r>
      <w:proofErr w:type="spellEnd"/>
      <w:r>
        <w:t>,</w:t>
      </w:r>
      <w:r>
        <w:br/>
        <w:t xml:space="preserve">dat </w:t>
      </w:r>
      <w:proofErr w:type="spellStart"/>
      <w:r>
        <w:t>ydt</w:t>
      </w:r>
      <w:proofErr w:type="spellEnd"/>
      <w:r>
        <w:t xml:space="preserve"> </w:t>
      </w:r>
      <w:proofErr w:type="spellStart"/>
      <w:r>
        <w:t>frucht</w:t>
      </w:r>
      <w:proofErr w:type="spellEnd"/>
      <w:r>
        <w:t xml:space="preserve"> bringe </w:t>
      </w:r>
      <w:proofErr w:type="spellStart"/>
      <w:r>
        <w:t>vnde</w:t>
      </w:r>
      <w:proofErr w:type="spellEnd"/>
      <w:r>
        <w:t xml:space="preserve"> </w:t>
      </w:r>
      <w:proofErr w:type="spellStart"/>
      <w:r>
        <w:t>by</w:t>
      </w:r>
      <w:proofErr w:type="spellEnd"/>
      <w:r>
        <w:t xml:space="preserve"> </w:t>
      </w:r>
      <w:proofErr w:type="spellStart"/>
      <w:r>
        <w:t>vns</w:t>
      </w:r>
      <w:proofErr w:type="spellEnd"/>
      <w:r>
        <w:t xml:space="preserve"> </w:t>
      </w:r>
      <w:proofErr w:type="spellStart"/>
      <w:r>
        <w:t>hafft</w:t>
      </w:r>
      <w:proofErr w:type="spellEnd"/>
      <w:r>
        <w:t>!</w:t>
      </w:r>
    </w:p>
    <w:p w14:paraId="0DFA2081" w14:textId="77777777" w:rsidR="00F76071" w:rsidRDefault="00F76071" w:rsidP="00F76071">
      <w:pPr>
        <w:pStyle w:val="StandardWeb"/>
      </w:pPr>
      <w:r>
        <w:t xml:space="preserve">In </w:t>
      </w:r>
      <w:proofErr w:type="spellStart"/>
      <w:r>
        <w:t>dyn</w:t>
      </w:r>
      <w:proofErr w:type="spellEnd"/>
      <w:r>
        <w:t xml:space="preserve"> Arn </w:t>
      </w:r>
      <w:proofErr w:type="spellStart"/>
      <w:r>
        <w:t>truwe</w:t>
      </w:r>
      <w:proofErr w:type="spellEnd"/>
      <w:r>
        <w:t xml:space="preserve"> </w:t>
      </w:r>
      <w:proofErr w:type="spellStart"/>
      <w:r>
        <w:t>arbeider</w:t>
      </w:r>
      <w:proofErr w:type="spellEnd"/>
      <w:r>
        <w:t xml:space="preserve"> </w:t>
      </w:r>
      <w:proofErr w:type="spellStart"/>
      <w:r>
        <w:t>sendt</w:t>
      </w:r>
      <w:proofErr w:type="spellEnd"/>
      <w:r>
        <w:t>,</w:t>
      </w:r>
      <w:r>
        <w:br/>
      </w:r>
      <w:proofErr w:type="spellStart"/>
      <w:r>
        <w:t>secten</w:t>
      </w:r>
      <w:proofErr w:type="spellEnd"/>
      <w:r>
        <w:t xml:space="preserve"> </w:t>
      </w:r>
      <w:proofErr w:type="spellStart"/>
      <w:r>
        <w:t>vnd</w:t>
      </w:r>
      <w:proofErr w:type="spellEnd"/>
      <w:r>
        <w:t xml:space="preserve"> </w:t>
      </w:r>
      <w:proofErr w:type="spellStart"/>
      <w:r>
        <w:t>Ketterye</w:t>
      </w:r>
      <w:proofErr w:type="spellEnd"/>
      <w:r>
        <w:t xml:space="preserve"> </w:t>
      </w:r>
      <w:proofErr w:type="spellStart"/>
      <w:r>
        <w:t>affwendt</w:t>
      </w:r>
      <w:proofErr w:type="spellEnd"/>
      <w:r>
        <w:t>,</w:t>
      </w:r>
      <w:r>
        <w:br/>
      </w:r>
      <w:proofErr w:type="spellStart"/>
      <w:r>
        <w:t>Delg</w:t>
      </w:r>
      <w:proofErr w:type="spellEnd"/>
      <w:r>
        <w:t xml:space="preserve"> </w:t>
      </w:r>
      <w:proofErr w:type="spellStart"/>
      <w:r>
        <w:t>vth</w:t>
      </w:r>
      <w:proofErr w:type="spellEnd"/>
      <w:r>
        <w:t xml:space="preserve"> all </w:t>
      </w:r>
      <w:proofErr w:type="spellStart"/>
      <w:r>
        <w:t>valsche</w:t>
      </w:r>
      <w:proofErr w:type="spellEnd"/>
      <w:r>
        <w:t xml:space="preserve"> böse Leer</w:t>
      </w:r>
      <w:r>
        <w:br/>
      </w:r>
      <w:proofErr w:type="spellStart"/>
      <w:r>
        <w:t>vnde</w:t>
      </w:r>
      <w:proofErr w:type="spellEnd"/>
      <w:r>
        <w:t xml:space="preserve"> allen </w:t>
      </w:r>
      <w:proofErr w:type="spellStart"/>
      <w:r>
        <w:t>ergernissen</w:t>
      </w:r>
      <w:proofErr w:type="spellEnd"/>
      <w:r>
        <w:t xml:space="preserve"> </w:t>
      </w:r>
      <w:proofErr w:type="spellStart"/>
      <w:r>
        <w:t>weer</w:t>
      </w:r>
      <w:proofErr w:type="spellEnd"/>
      <w:r>
        <w:t>,</w:t>
      </w:r>
      <w:r>
        <w:br/>
        <w:t xml:space="preserve">All, de noch </w:t>
      </w:r>
      <w:proofErr w:type="spellStart"/>
      <w:r>
        <w:t>erren</w:t>
      </w:r>
      <w:proofErr w:type="spellEnd"/>
      <w:r>
        <w:t xml:space="preserve">, bring </w:t>
      </w:r>
      <w:proofErr w:type="spellStart"/>
      <w:r>
        <w:t>tho</w:t>
      </w:r>
      <w:proofErr w:type="spellEnd"/>
      <w:r>
        <w:t xml:space="preserve"> recht</w:t>
      </w:r>
      <w:r>
        <w:br/>
      </w:r>
      <w:proofErr w:type="spellStart"/>
      <w:r>
        <w:t>vnde</w:t>
      </w:r>
      <w:proofErr w:type="spellEnd"/>
      <w:r>
        <w:t xml:space="preserve"> </w:t>
      </w:r>
      <w:proofErr w:type="spellStart"/>
      <w:r>
        <w:t>leidt</w:t>
      </w:r>
      <w:proofErr w:type="spellEnd"/>
      <w:r>
        <w:t xml:space="preserve"> se </w:t>
      </w:r>
      <w:proofErr w:type="spellStart"/>
      <w:r>
        <w:t>vp</w:t>
      </w:r>
      <w:proofErr w:type="spellEnd"/>
      <w:r>
        <w:t xml:space="preserve"> der </w:t>
      </w:r>
      <w:proofErr w:type="spellStart"/>
      <w:r>
        <w:t>Warheit</w:t>
      </w:r>
      <w:proofErr w:type="spellEnd"/>
      <w:r>
        <w:t xml:space="preserve"> </w:t>
      </w:r>
      <w:proofErr w:type="spellStart"/>
      <w:r>
        <w:t>wech</w:t>
      </w:r>
      <w:proofErr w:type="spellEnd"/>
      <w:r>
        <w:t>!</w:t>
      </w:r>
    </w:p>
    <w:p w14:paraId="4FBDB201" w14:textId="77777777" w:rsidR="00F76071" w:rsidRDefault="00F76071" w:rsidP="00F76071">
      <w:pPr>
        <w:pStyle w:val="StandardWeb"/>
      </w:pPr>
      <w:proofErr w:type="spellStart"/>
      <w:r>
        <w:t>Ock</w:t>
      </w:r>
      <w:proofErr w:type="spellEnd"/>
      <w:r>
        <w:t xml:space="preserve"> stört </w:t>
      </w:r>
      <w:proofErr w:type="spellStart"/>
      <w:r>
        <w:t>dorch</w:t>
      </w:r>
      <w:proofErr w:type="spellEnd"/>
      <w:r>
        <w:t xml:space="preserve"> </w:t>
      </w:r>
      <w:proofErr w:type="spellStart"/>
      <w:r>
        <w:t>dyn</w:t>
      </w:r>
      <w:proofErr w:type="spellEnd"/>
      <w:r>
        <w:t xml:space="preserve"> </w:t>
      </w:r>
      <w:proofErr w:type="spellStart"/>
      <w:r>
        <w:t>geweldige</w:t>
      </w:r>
      <w:proofErr w:type="spellEnd"/>
      <w:r>
        <w:t xml:space="preserve"> </w:t>
      </w:r>
      <w:proofErr w:type="spellStart"/>
      <w:r>
        <w:t>handt</w:t>
      </w:r>
      <w:proofErr w:type="spellEnd"/>
      <w:r>
        <w:br/>
        <w:t xml:space="preserve">de </w:t>
      </w:r>
      <w:proofErr w:type="spellStart"/>
      <w:r>
        <w:t>dynem</w:t>
      </w:r>
      <w:proofErr w:type="spellEnd"/>
      <w:r>
        <w:t xml:space="preserve"> </w:t>
      </w:r>
      <w:proofErr w:type="spellStart"/>
      <w:r>
        <w:t>wordt</w:t>
      </w:r>
      <w:proofErr w:type="spellEnd"/>
      <w:r>
        <w:t xml:space="preserve"> </w:t>
      </w:r>
      <w:proofErr w:type="spellStart"/>
      <w:r>
        <w:t>don</w:t>
      </w:r>
      <w:proofErr w:type="spellEnd"/>
      <w:r>
        <w:t xml:space="preserve"> </w:t>
      </w:r>
      <w:proofErr w:type="spellStart"/>
      <w:r>
        <w:t>wedderstandt</w:t>
      </w:r>
      <w:proofErr w:type="spellEnd"/>
      <w:r>
        <w:t>!</w:t>
      </w:r>
      <w:r>
        <w:br/>
        <w:t xml:space="preserve">Vor des </w:t>
      </w:r>
      <w:proofErr w:type="spellStart"/>
      <w:r>
        <w:t>gruwsamen</w:t>
      </w:r>
      <w:proofErr w:type="spellEnd"/>
      <w:r>
        <w:t xml:space="preserve"> </w:t>
      </w:r>
      <w:proofErr w:type="spellStart"/>
      <w:r>
        <w:t>Törcken</w:t>
      </w:r>
      <w:proofErr w:type="spellEnd"/>
      <w:r>
        <w:t xml:space="preserve"> </w:t>
      </w:r>
      <w:proofErr w:type="spellStart"/>
      <w:r>
        <w:t>gewaldt</w:t>
      </w:r>
      <w:proofErr w:type="spellEnd"/>
      <w:r>
        <w:br/>
      </w:r>
      <w:proofErr w:type="spellStart"/>
      <w:r>
        <w:t>dyn</w:t>
      </w:r>
      <w:proofErr w:type="spellEnd"/>
      <w:r>
        <w:t xml:space="preserve"> </w:t>
      </w:r>
      <w:proofErr w:type="spellStart"/>
      <w:r>
        <w:t>Christlick</w:t>
      </w:r>
      <w:proofErr w:type="spellEnd"/>
      <w:r>
        <w:t xml:space="preserve"> </w:t>
      </w:r>
      <w:proofErr w:type="spellStart"/>
      <w:r>
        <w:t>Kerck</w:t>
      </w:r>
      <w:proofErr w:type="spellEnd"/>
      <w:r>
        <w:t xml:space="preserve"> </w:t>
      </w:r>
      <w:proofErr w:type="spellStart"/>
      <w:r>
        <w:t>vnd</w:t>
      </w:r>
      <w:proofErr w:type="spellEnd"/>
      <w:r>
        <w:t xml:space="preserve"> ehr </w:t>
      </w:r>
      <w:proofErr w:type="spellStart"/>
      <w:r>
        <w:t>erhaldt</w:t>
      </w:r>
      <w:proofErr w:type="spellEnd"/>
      <w:r>
        <w:t>!</w:t>
      </w:r>
      <w:r>
        <w:br/>
        <w:t xml:space="preserve">Allen </w:t>
      </w:r>
      <w:proofErr w:type="spellStart"/>
      <w:r>
        <w:t>Godtlosen</w:t>
      </w:r>
      <w:proofErr w:type="spellEnd"/>
      <w:r>
        <w:t xml:space="preserve"> wehr </w:t>
      </w:r>
      <w:proofErr w:type="spellStart"/>
      <w:r>
        <w:t>vnd</w:t>
      </w:r>
      <w:proofErr w:type="spellEnd"/>
      <w:r>
        <w:t xml:space="preserve"> </w:t>
      </w:r>
      <w:proofErr w:type="spellStart"/>
      <w:r>
        <w:t>stür</w:t>
      </w:r>
      <w:proofErr w:type="spellEnd"/>
      <w:r>
        <w:t>,</w:t>
      </w:r>
      <w:r>
        <w:br/>
      </w:r>
      <w:proofErr w:type="spellStart"/>
      <w:r>
        <w:t>sy</w:t>
      </w:r>
      <w:proofErr w:type="spellEnd"/>
      <w:r>
        <w:t xml:space="preserve"> </w:t>
      </w:r>
      <w:proofErr w:type="spellStart"/>
      <w:r>
        <w:t>vnse</w:t>
      </w:r>
      <w:proofErr w:type="spellEnd"/>
      <w:r>
        <w:t xml:space="preserve"> </w:t>
      </w:r>
      <w:proofErr w:type="spellStart"/>
      <w:r>
        <w:t>vaste</w:t>
      </w:r>
      <w:proofErr w:type="spellEnd"/>
      <w:r>
        <w:t xml:space="preserve"> Borch </w:t>
      </w:r>
      <w:proofErr w:type="spellStart"/>
      <w:r>
        <w:t>vnd</w:t>
      </w:r>
      <w:proofErr w:type="spellEnd"/>
      <w:r>
        <w:t xml:space="preserve"> </w:t>
      </w:r>
      <w:proofErr w:type="spellStart"/>
      <w:r>
        <w:t>Mür</w:t>
      </w:r>
      <w:proofErr w:type="spellEnd"/>
      <w:r>
        <w:t>!</w:t>
      </w:r>
    </w:p>
    <w:p w14:paraId="3B62B298" w14:textId="77777777" w:rsidR="00F76071" w:rsidRDefault="00F76071" w:rsidP="00F76071">
      <w:pPr>
        <w:pStyle w:val="StandardWeb"/>
      </w:pPr>
      <w:proofErr w:type="spellStart"/>
      <w:r>
        <w:t>Beschüth</w:t>
      </w:r>
      <w:proofErr w:type="spellEnd"/>
      <w:r>
        <w:t xml:space="preserve"> </w:t>
      </w:r>
      <w:proofErr w:type="spellStart"/>
      <w:r>
        <w:t>ock</w:t>
      </w:r>
      <w:proofErr w:type="spellEnd"/>
      <w:r>
        <w:t xml:space="preserve"> </w:t>
      </w:r>
      <w:proofErr w:type="spellStart"/>
      <w:r>
        <w:t>vnse</w:t>
      </w:r>
      <w:proofErr w:type="spellEnd"/>
      <w:r>
        <w:t xml:space="preserve"> </w:t>
      </w:r>
      <w:proofErr w:type="spellStart"/>
      <w:r>
        <w:t>Lyff</w:t>
      </w:r>
      <w:proofErr w:type="spellEnd"/>
      <w:r>
        <w:t xml:space="preserve"> </w:t>
      </w:r>
      <w:proofErr w:type="spellStart"/>
      <w:r>
        <w:t>vnd</w:t>
      </w:r>
      <w:proofErr w:type="spellEnd"/>
      <w:r>
        <w:t xml:space="preserve"> gut,</w:t>
      </w:r>
      <w:r>
        <w:br/>
      </w:r>
      <w:proofErr w:type="spellStart"/>
      <w:r>
        <w:t>wend</w:t>
      </w:r>
      <w:proofErr w:type="spellEnd"/>
      <w:r>
        <w:t xml:space="preserve"> </w:t>
      </w:r>
      <w:proofErr w:type="spellStart"/>
      <w:r>
        <w:t>aff</w:t>
      </w:r>
      <w:proofErr w:type="spellEnd"/>
      <w:r>
        <w:t xml:space="preserve"> all </w:t>
      </w:r>
      <w:proofErr w:type="spellStart"/>
      <w:r>
        <w:t>Vpror</w:t>
      </w:r>
      <w:proofErr w:type="spellEnd"/>
      <w:r>
        <w:t xml:space="preserve">, </w:t>
      </w:r>
      <w:proofErr w:type="spellStart"/>
      <w:r>
        <w:t>Krych</w:t>
      </w:r>
      <w:proofErr w:type="spellEnd"/>
      <w:r>
        <w:t xml:space="preserve"> </w:t>
      </w:r>
      <w:proofErr w:type="spellStart"/>
      <w:r>
        <w:t>vnd</w:t>
      </w:r>
      <w:proofErr w:type="spellEnd"/>
      <w:r>
        <w:t xml:space="preserve"> </w:t>
      </w:r>
      <w:proofErr w:type="spellStart"/>
      <w:r>
        <w:t>blodt</w:t>
      </w:r>
      <w:proofErr w:type="spellEnd"/>
      <w:r>
        <w:t>!</w:t>
      </w:r>
      <w:r>
        <w:br/>
        <w:t xml:space="preserve">Den Königen, </w:t>
      </w:r>
      <w:proofErr w:type="spellStart"/>
      <w:r>
        <w:t>Försten</w:t>
      </w:r>
      <w:proofErr w:type="spellEnd"/>
      <w:r>
        <w:t xml:space="preserve"> </w:t>
      </w:r>
      <w:proofErr w:type="spellStart"/>
      <w:r>
        <w:t>vnd</w:t>
      </w:r>
      <w:proofErr w:type="spellEnd"/>
      <w:r>
        <w:t xml:space="preserve"> </w:t>
      </w:r>
      <w:proofErr w:type="spellStart"/>
      <w:r>
        <w:t>Heren</w:t>
      </w:r>
      <w:proofErr w:type="spellEnd"/>
      <w:r>
        <w:br/>
      </w:r>
      <w:proofErr w:type="spellStart"/>
      <w:r>
        <w:t>giff</w:t>
      </w:r>
      <w:proofErr w:type="spellEnd"/>
      <w:r>
        <w:t xml:space="preserve"> </w:t>
      </w:r>
      <w:proofErr w:type="spellStart"/>
      <w:r>
        <w:t>gnad</w:t>
      </w:r>
      <w:proofErr w:type="spellEnd"/>
      <w:r>
        <w:t xml:space="preserve">, dat se recht </w:t>
      </w:r>
      <w:proofErr w:type="spellStart"/>
      <w:r>
        <w:t>wol</w:t>
      </w:r>
      <w:proofErr w:type="spellEnd"/>
      <w:r>
        <w:t xml:space="preserve"> regeren,</w:t>
      </w:r>
      <w:r>
        <w:br/>
      </w:r>
      <w:proofErr w:type="spellStart"/>
      <w:r>
        <w:t>Giff</w:t>
      </w:r>
      <w:proofErr w:type="spellEnd"/>
      <w:r>
        <w:t xml:space="preserve">, dat se holden </w:t>
      </w:r>
      <w:proofErr w:type="spellStart"/>
      <w:r>
        <w:t>fred</w:t>
      </w:r>
      <w:proofErr w:type="spellEnd"/>
      <w:r>
        <w:t xml:space="preserve"> alle </w:t>
      </w:r>
      <w:proofErr w:type="spellStart"/>
      <w:r>
        <w:t>tydt</w:t>
      </w:r>
      <w:proofErr w:type="spellEnd"/>
      <w:r>
        <w:t>,</w:t>
      </w:r>
      <w:r>
        <w:br/>
      </w:r>
      <w:proofErr w:type="spellStart"/>
      <w:r>
        <w:t>behöd</w:t>
      </w:r>
      <w:proofErr w:type="spellEnd"/>
      <w:r>
        <w:t xml:space="preserve"> se vor </w:t>
      </w:r>
      <w:proofErr w:type="spellStart"/>
      <w:r>
        <w:t>twedracht</w:t>
      </w:r>
      <w:proofErr w:type="spellEnd"/>
      <w:r>
        <w:t xml:space="preserve"> </w:t>
      </w:r>
      <w:proofErr w:type="spellStart"/>
      <w:r>
        <w:t>vnde</w:t>
      </w:r>
      <w:proofErr w:type="spellEnd"/>
      <w:r>
        <w:t xml:space="preserve"> </w:t>
      </w:r>
      <w:proofErr w:type="spellStart"/>
      <w:r>
        <w:t>strydt</w:t>
      </w:r>
      <w:proofErr w:type="spellEnd"/>
      <w:r>
        <w:t>!</w:t>
      </w:r>
    </w:p>
    <w:p w14:paraId="546A5014" w14:textId="77777777" w:rsidR="00F76071" w:rsidRDefault="00F76071" w:rsidP="00F76071">
      <w:pPr>
        <w:pStyle w:val="StandardWeb"/>
      </w:pPr>
      <w:proofErr w:type="spellStart"/>
      <w:r>
        <w:t>Giff</w:t>
      </w:r>
      <w:proofErr w:type="spellEnd"/>
      <w:r>
        <w:t xml:space="preserve"> </w:t>
      </w:r>
      <w:proofErr w:type="spellStart"/>
      <w:r>
        <w:t>vnsem</w:t>
      </w:r>
      <w:proofErr w:type="spellEnd"/>
      <w:r>
        <w:t xml:space="preserve"> </w:t>
      </w:r>
      <w:proofErr w:type="spellStart"/>
      <w:r>
        <w:t>Keiser</w:t>
      </w:r>
      <w:proofErr w:type="spellEnd"/>
      <w:r>
        <w:t xml:space="preserve"> gut </w:t>
      </w:r>
      <w:proofErr w:type="spellStart"/>
      <w:r>
        <w:t>gelück</w:t>
      </w:r>
      <w:proofErr w:type="spellEnd"/>
      <w:r>
        <w:br/>
      </w:r>
      <w:proofErr w:type="spellStart"/>
      <w:r>
        <w:t>wedder</w:t>
      </w:r>
      <w:proofErr w:type="spellEnd"/>
      <w:r>
        <w:t xml:space="preserve"> </w:t>
      </w:r>
      <w:proofErr w:type="spellStart"/>
      <w:r>
        <w:t>syner</w:t>
      </w:r>
      <w:proofErr w:type="spellEnd"/>
      <w:r>
        <w:t xml:space="preserve"> </w:t>
      </w:r>
      <w:proofErr w:type="spellStart"/>
      <w:r>
        <w:t>Vyendt</w:t>
      </w:r>
      <w:proofErr w:type="spellEnd"/>
      <w:r>
        <w:t xml:space="preserve"> macht </w:t>
      </w:r>
      <w:proofErr w:type="spellStart"/>
      <w:r>
        <w:t>vnd</w:t>
      </w:r>
      <w:proofErr w:type="spellEnd"/>
      <w:r>
        <w:t xml:space="preserve"> </w:t>
      </w:r>
      <w:proofErr w:type="spellStart"/>
      <w:r>
        <w:t>tück</w:t>
      </w:r>
      <w:proofErr w:type="spellEnd"/>
      <w:r>
        <w:t>!</w:t>
      </w:r>
      <w:r>
        <w:br/>
      </w:r>
      <w:proofErr w:type="spellStart"/>
      <w:r>
        <w:t>Beschüt</w:t>
      </w:r>
      <w:proofErr w:type="spellEnd"/>
      <w:r>
        <w:t xml:space="preserve"> </w:t>
      </w:r>
      <w:proofErr w:type="spellStart"/>
      <w:r>
        <w:t>ock</w:t>
      </w:r>
      <w:proofErr w:type="spellEnd"/>
      <w:r>
        <w:t xml:space="preserve"> </w:t>
      </w:r>
      <w:proofErr w:type="spellStart"/>
      <w:r>
        <w:t>vnse</w:t>
      </w:r>
      <w:proofErr w:type="spellEnd"/>
      <w:r>
        <w:t xml:space="preserve"> Landes Herrn,</w:t>
      </w:r>
      <w:r>
        <w:br/>
        <w:t xml:space="preserve">mit </w:t>
      </w:r>
      <w:proofErr w:type="spellStart"/>
      <w:r>
        <w:t>segen</w:t>
      </w:r>
      <w:proofErr w:type="spellEnd"/>
      <w:r>
        <w:t xml:space="preserve"> </w:t>
      </w:r>
      <w:proofErr w:type="spellStart"/>
      <w:r>
        <w:t>woldest</w:t>
      </w:r>
      <w:proofErr w:type="spellEnd"/>
      <w:r>
        <w:t xml:space="preserve"> </w:t>
      </w:r>
      <w:proofErr w:type="spellStart"/>
      <w:r>
        <w:t>ock</w:t>
      </w:r>
      <w:proofErr w:type="spellEnd"/>
      <w:r>
        <w:t xml:space="preserve"> </w:t>
      </w:r>
      <w:proofErr w:type="spellStart"/>
      <w:r>
        <w:t>ricklick</w:t>
      </w:r>
      <w:proofErr w:type="spellEnd"/>
      <w:r>
        <w:t xml:space="preserve"> </w:t>
      </w:r>
      <w:proofErr w:type="spellStart"/>
      <w:r>
        <w:t>meren</w:t>
      </w:r>
      <w:proofErr w:type="spellEnd"/>
      <w:r>
        <w:br/>
      </w:r>
      <w:proofErr w:type="spellStart"/>
      <w:r>
        <w:t>Vnser</w:t>
      </w:r>
      <w:proofErr w:type="spellEnd"/>
      <w:r>
        <w:t xml:space="preserve"> Stadt, Rath </w:t>
      </w:r>
      <w:proofErr w:type="spellStart"/>
      <w:r>
        <w:t>vnd</w:t>
      </w:r>
      <w:proofErr w:type="spellEnd"/>
      <w:r>
        <w:t xml:space="preserve"> </w:t>
      </w:r>
      <w:proofErr w:type="spellStart"/>
      <w:r>
        <w:t>gantze</w:t>
      </w:r>
      <w:proofErr w:type="spellEnd"/>
      <w:r>
        <w:t xml:space="preserve"> gemein,</w:t>
      </w:r>
      <w:r>
        <w:br/>
      </w:r>
      <w:proofErr w:type="spellStart"/>
      <w:r>
        <w:t>lat</w:t>
      </w:r>
      <w:proofErr w:type="spellEnd"/>
      <w:r>
        <w:t xml:space="preserve"> se </w:t>
      </w:r>
      <w:proofErr w:type="spellStart"/>
      <w:r>
        <w:t>dy</w:t>
      </w:r>
      <w:proofErr w:type="spellEnd"/>
      <w:r>
        <w:t xml:space="preserve"> </w:t>
      </w:r>
      <w:proofErr w:type="spellStart"/>
      <w:r>
        <w:t>stedes</w:t>
      </w:r>
      <w:proofErr w:type="spellEnd"/>
      <w:r>
        <w:t xml:space="preserve"> </w:t>
      </w:r>
      <w:proofErr w:type="spellStart"/>
      <w:r>
        <w:t>beualen</w:t>
      </w:r>
      <w:proofErr w:type="spellEnd"/>
      <w:r>
        <w:t xml:space="preserve"> </w:t>
      </w:r>
      <w:proofErr w:type="spellStart"/>
      <w:r>
        <w:t>syn</w:t>
      </w:r>
      <w:proofErr w:type="spellEnd"/>
      <w:r>
        <w:t>!</w:t>
      </w:r>
    </w:p>
    <w:p w14:paraId="0D8EE776" w14:textId="77777777" w:rsidR="00F76071" w:rsidRDefault="00F76071" w:rsidP="00F76071">
      <w:pPr>
        <w:pStyle w:val="StandardWeb"/>
      </w:pPr>
      <w:r>
        <w:t xml:space="preserve">Allen Christen in </w:t>
      </w:r>
      <w:proofErr w:type="spellStart"/>
      <w:r>
        <w:t>nodt</w:t>
      </w:r>
      <w:proofErr w:type="spellEnd"/>
      <w:r>
        <w:t xml:space="preserve"> </w:t>
      </w:r>
      <w:proofErr w:type="spellStart"/>
      <w:r>
        <w:t>vnd</w:t>
      </w:r>
      <w:proofErr w:type="spellEnd"/>
      <w:r>
        <w:t xml:space="preserve"> </w:t>
      </w:r>
      <w:proofErr w:type="spellStart"/>
      <w:r>
        <w:t>vahr</w:t>
      </w:r>
      <w:proofErr w:type="spellEnd"/>
      <w:r>
        <w:br/>
        <w:t xml:space="preserve">mit </w:t>
      </w:r>
      <w:proofErr w:type="spellStart"/>
      <w:r>
        <w:t>hülp</w:t>
      </w:r>
      <w:proofErr w:type="spellEnd"/>
      <w:r>
        <w:t xml:space="preserve"> </w:t>
      </w:r>
      <w:proofErr w:type="spellStart"/>
      <w:r>
        <w:t>erschyn</w:t>
      </w:r>
      <w:proofErr w:type="spellEnd"/>
      <w:r>
        <w:t xml:space="preserve">, se </w:t>
      </w:r>
      <w:proofErr w:type="spellStart"/>
      <w:r>
        <w:t>stedes</w:t>
      </w:r>
      <w:proofErr w:type="spellEnd"/>
      <w:r>
        <w:t xml:space="preserve"> </w:t>
      </w:r>
      <w:proofErr w:type="spellStart"/>
      <w:r>
        <w:t>bewar</w:t>
      </w:r>
      <w:proofErr w:type="spellEnd"/>
      <w:r>
        <w:t>!</w:t>
      </w:r>
      <w:r>
        <w:br/>
        <w:t xml:space="preserve">Tröst </w:t>
      </w:r>
      <w:proofErr w:type="spellStart"/>
      <w:r>
        <w:t>vnd</w:t>
      </w:r>
      <w:proofErr w:type="spellEnd"/>
      <w:r>
        <w:t xml:space="preserve"> erholt de </w:t>
      </w:r>
      <w:proofErr w:type="spellStart"/>
      <w:r>
        <w:t>herten</w:t>
      </w:r>
      <w:proofErr w:type="spellEnd"/>
      <w:r>
        <w:t xml:space="preserve"> der,</w:t>
      </w:r>
      <w:r>
        <w:br/>
        <w:t xml:space="preserve">de </w:t>
      </w:r>
      <w:proofErr w:type="spellStart"/>
      <w:r>
        <w:t>behafft</w:t>
      </w:r>
      <w:proofErr w:type="spellEnd"/>
      <w:r>
        <w:t xml:space="preserve"> </w:t>
      </w:r>
      <w:proofErr w:type="spellStart"/>
      <w:r>
        <w:t>sint</w:t>
      </w:r>
      <w:proofErr w:type="spellEnd"/>
      <w:r>
        <w:t xml:space="preserve"> mit </w:t>
      </w:r>
      <w:proofErr w:type="spellStart"/>
      <w:r>
        <w:t>angesten</w:t>
      </w:r>
      <w:proofErr w:type="spellEnd"/>
      <w:r>
        <w:t xml:space="preserve"> </w:t>
      </w:r>
      <w:proofErr w:type="spellStart"/>
      <w:r>
        <w:t>swer</w:t>
      </w:r>
      <w:proofErr w:type="spellEnd"/>
      <w:r>
        <w:t>!</w:t>
      </w:r>
      <w:r>
        <w:br/>
        <w:t xml:space="preserve">De </w:t>
      </w:r>
      <w:proofErr w:type="spellStart"/>
      <w:r>
        <w:t>Weysen</w:t>
      </w:r>
      <w:proofErr w:type="spellEnd"/>
      <w:r>
        <w:t xml:space="preserve"> </w:t>
      </w:r>
      <w:proofErr w:type="spellStart"/>
      <w:r>
        <w:t>nim</w:t>
      </w:r>
      <w:proofErr w:type="spellEnd"/>
      <w:r>
        <w:t xml:space="preserve"> in </w:t>
      </w:r>
      <w:proofErr w:type="spellStart"/>
      <w:r>
        <w:t>dyne</w:t>
      </w:r>
      <w:proofErr w:type="spellEnd"/>
      <w:r>
        <w:t xml:space="preserve"> </w:t>
      </w:r>
      <w:proofErr w:type="spellStart"/>
      <w:r>
        <w:t>hendt</w:t>
      </w:r>
      <w:proofErr w:type="spellEnd"/>
      <w:r>
        <w:t>,</w:t>
      </w:r>
      <w:r>
        <w:br/>
        <w:t xml:space="preserve">de </w:t>
      </w:r>
      <w:proofErr w:type="spellStart"/>
      <w:r>
        <w:t>Wedewen</w:t>
      </w:r>
      <w:proofErr w:type="spellEnd"/>
      <w:r>
        <w:t xml:space="preserve"> tröst in </w:t>
      </w:r>
      <w:proofErr w:type="spellStart"/>
      <w:r>
        <w:t>eren</w:t>
      </w:r>
      <w:proofErr w:type="spellEnd"/>
      <w:r>
        <w:t xml:space="preserve"> </w:t>
      </w:r>
      <w:proofErr w:type="spellStart"/>
      <w:r>
        <w:t>elendt</w:t>
      </w:r>
      <w:proofErr w:type="spellEnd"/>
      <w:r>
        <w:t>!</w:t>
      </w:r>
    </w:p>
    <w:p w14:paraId="3E524553" w14:textId="77777777" w:rsidR="00F76071" w:rsidRDefault="00F76071" w:rsidP="00F76071">
      <w:pPr>
        <w:pStyle w:val="StandardWeb"/>
      </w:pPr>
      <w:r>
        <w:t xml:space="preserve">De </w:t>
      </w:r>
      <w:proofErr w:type="spellStart"/>
      <w:r>
        <w:t>Sögenden</w:t>
      </w:r>
      <w:proofErr w:type="spellEnd"/>
      <w:r>
        <w:t xml:space="preserve"> </w:t>
      </w:r>
      <w:proofErr w:type="spellStart"/>
      <w:r>
        <w:t>vnd</w:t>
      </w:r>
      <w:proofErr w:type="spellEnd"/>
      <w:r>
        <w:t xml:space="preserve"> </w:t>
      </w:r>
      <w:proofErr w:type="spellStart"/>
      <w:r>
        <w:t>Swandern</w:t>
      </w:r>
      <w:proofErr w:type="spellEnd"/>
      <w:r>
        <w:t xml:space="preserve"> all</w:t>
      </w:r>
      <w:r>
        <w:br/>
      </w:r>
      <w:proofErr w:type="spellStart"/>
      <w:r>
        <w:t>vnd</w:t>
      </w:r>
      <w:proofErr w:type="spellEnd"/>
      <w:r>
        <w:t xml:space="preserve"> de </w:t>
      </w:r>
      <w:proofErr w:type="spellStart"/>
      <w:r>
        <w:t>kinder</w:t>
      </w:r>
      <w:proofErr w:type="spellEnd"/>
      <w:r>
        <w:t xml:space="preserve"> </w:t>
      </w:r>
      <w:proofErr w:type="spellStart"/>
      <w:r>
        <w:t>beuar</w:t>
      </w:r>
      <w:proofErr w:type="spellEnd"/>
      <w:r>
        <w:t xml:space="preserve"> vor </w:t>
      </w:r>
      <w:proofErr w:type="spellStart"/>
      <w:r>
        <w:t>vnuall</w:t>
      </w:r>
      <w:proofErr w:type="spellEnd"/>
      <w:r>
        <w:t>,</w:t>
      </w:r>
      <w:r>
        <w:br/>
        <w:t xml:space="preserve">Help </w:t>
      </w:r>
      <w:proofErr w:type="spellStart"/>
      <w:r>
        <w:t>ock</w:t>
      </w:r>
      <w:proofErr w:type="spellEnd"/>
      <w:r>
        <w:t xml:space="preserve"> allen, de dar </w:t>
      </w:r>
      <w:proofErr w:type="spellStart"/>
      <w:r>
        <w:t>sint</w:t>
      </w:r>
      <w:proofErr w:type="spellEnd"/>
      <w:r>
        <w:t xml:space="preserve"> </w:t>
      </w:r>
      <w:proofErr w:type="spellStart"/>
      <w:r>
        <w:t>kranck</w:t>
      </w:r>
      <w:proofErr w:type="spellEnd"/>
      <w:r>
        <w:t>,</w:t>
      </w:r>
      <w:r>
        <w:br/>
        <w:t xml:space="preserve">dat er </w:t>
      </w:r>
      <w:proofErr w:type="spellStart"/>
      <w:r>
        <w:t>Geloue</w:t>
      </w:r>
      <w:proofErr w:type="spellEnd"/>
      <w:r>
        <w:t xml:space="preserve"> an </w:t>
      </w:r>
      <w:proofErr w:type="spellStart"/>
      <w:r>
        <w:t>dy</w:t>
      </w:r>
      <w:proofErr w:type="spellEnd"/>
      <w:r>
        <w:t xml:space="preserve"> nicht </w:t>
      </w:r>
      <w:proofErr w:type="spellStart"/>
      <w:r>
        <w:t>wanck</w:t>
      </w:r>
      <w:proofErr w:type="spellEnd"/>
      <w:r>
        <w:t>,</w:t>
      </w:r>
      <w:r>
        <w:br/>
      </w:r>
      <w:proofErr w:type="spellStart"/>
      <w:r>
        <w:t>Vnd</w:t>
      </w:r>
      <w:proofErr w:type="spellEnd"/>
      <w:r>
        <w:t xml:space="preserve"> </w:t>
      </w:r>
      <w:proofErr w:type="spellStart"/>
      <w:r>
        <w:t>mack</w:t>
      </w:r>
      <w:proofErr w:type="spellEnd"/>
      <w:r>
        <w:t xml:space="preserve"> se an der Seelen </w:t>
      </w:r>
      <w:proofErr w:type="spellStart"/>
      <w:r>
        <w:t>gesundt</w:t>
      </w:r>
      <w:proofErr w:type="spellEnd"/>
      <w:r>
        <w:br/>
      </w:r>
      <w:proofErr w:type="spellStart"/>
      <w:r>
        <w:t>vnd</w:t>
      </w:r>
      <w:proofErr w:type="spellEnd"/>
      <w:r>
        <w:t xml:space="preserve"> tröst se in der </w:t>
      </w:r>
      <w:proofErr w:type="spellStart"/>
      <w:r>
        <w:t>lesten</w:t>
      </w:r>
      <w:proofErr w:type="spellEnd"/>
      <w:r>
        <w:t xml:space="preserve"> </w:t>
      </w:r>
      <w:proofErr w:type="spellStart"/>
      <w:r>
        <w:t>stundt</w:t>
      </w:r>
      <w:proofErr w:type="spellEnd"/>
      <w:r>
        <w:t>!</w:t>
      </w:r>
    </w:p>
    <w:p w14:paraId="753A687A" w14:textId="77777777" w:rsidR="00F76071" w:rsidRDefault="00F76071" w:rsidP="00F76071">
      <w:pPr>
        <w:pStyle w:val="StandardWeb"/>
      </w:pPr>
      <w:r>
        <w:t xml:space="preserve">Och, </w:t>
      </w:r>
      <w:proofErr w:type="spellStart"/>
      <w:r>
        <w:t>leue</w:t>
      </w:r>
      <w:proofErr w:type="spellEnd"/>
      <w:r>
        <w:t xml:space="preserve"> Herr, </w:t>
      </w:r>
      <w:proofErr w:type="spellStart"/>
      <w:r>
        <w:t>giff</w:t>
      </w:r>
      <w:proofErr w:type="spellEnd"/>
      <w:r>
        <w:t xml:space="preserve"> gut </w:t>
      </w:r>
      <w:proofErr w:type="spellStart"/>
      <w:r>
        <w:t>gedult</w:t>
      </w:r>
      <w:proofErr w:type="spellEnd"/>
      <w:r>
        <w:br/>
        <w:t xml:space="preserve">den, de dar </w:t>
      </w:r>
      <w:proofErr w:type="spellStart"/>
      <w:r>
        <w:t>lyden</w:t>
      </w:r>
      <w:proofErr w:type="spellEnd"/>
      <w:r>
        <w:t xml:space="preserve"> </w:t>
      </w:r>
      <w:proofErr w:type="spellStart"/>
      <w:r>
        <w:t>ane</w:t>
      </w:r>
      <w:proofErr w:type="spellEnd"/>
      <w:r>
        <w:t xml:space="preserve"> schult</w:t>
      </w:r>
      <w:r>
        <w:br/>
      </w:r>
      <w:proofErr w:type="spellStart"/>
      <w:r>
        <w:t>Vnd</w:t>
      </w:r>
      <w:proofErr w:type="spellEnd"/>
      <w:r>
        <w:t xml:space="preserve"> </w:t>
      </w:r>
      <w:proofErr w:type="spellStart"/>
      <w:r>
        <w:t>redde</w:t>
      </w:r>
      <w:proofErr w:type="spellEnd"/>
      <w:r>
        <w:t xml:space="preserve"> se </w:t>
      </w:r>
      <w:proofErr w:type="spellStart"/>
      <w:r>
        <w:t>vth</w:t>
      </w:r>
      <w:proofErr w:type="spellEnd"/>
      <w:r>
        <w:t xml:space="preserve"> der </w:t>
      </w:r>
      <w:proofErr w:type="spellStart"/>
      <w:r>
        <w:t>Vyende</w:t>
      </w:r>
      <w:proofErr w:type="spellEnd"/>
      <w:r>
        <w:t xml:space="preserve"> </w:t>
      </w:r>
      <w:proofErr w:type="spellStart"/>
      <w:r>
        <w:t>hend</w:t>
      </w:r>
      <w:proofErr w:type="spellEnd"/>
      <w:r>
        <w:t>,</w:t>
      </w:r>
      <w:r>
        <w:br/>
        <w:t xml:space="preserve">er elend </w:t>
      </w:r>
      <w:proofErr w:type="spellStart"/>
      <w:r>
        <w:t>vnd</w:t>
      </w:r>
      <w:proofErr w:type="spellEnd"/>
      <w:r>
        <w:t xml:space="preserve"> </w:t>
      </w:r>
      <w:proofErr w:type="spellStart"/>
      <w:r>
        <w:t>Geuengnis</w:t>
      </w:r>
      <w:proofErr w:type="spellEnd"/>
      <w:r>
        <w:t xml:space="preserve"> </w:t>
      </w:r>
      <w:proofErr w:type="spellStart"/>
      <w:r>
        <w:t>wend</w:t>
      </w:r>
      <w:proofErr w:type="spellEnd"/>
      <w:r>
        <w:t>!</w:t>
      </w:r>
      <w:r>
        <w:br/>
        <w:t xml:space="preserve">Tröst de och in der </w:t>
      </w:r>
      <w:proofErr w:type="spellStart"/>
      <w:r>
        <w:t>lesten</w:t>
      </w:r>
      <w:proofErr w:type="spellEnd"/>
      <w:r>
        <w:t xml:space="preserve"> </w:t>
      </w:r>
      <w:proofErr w:type="spellStart"/>
      <w:r>
        <w:t>nodt</w:t>
      </w:r>
      <w:proofErr w:type="spellEnd"/>
      <w:r>
        <w:t>,</w:t>
      </w:r>
      <w:r>
        <w:br/>
        <w:t xml:space="preserve">de dar </w:t>
      </w:r>
      <w:proofErr w:type="spellStart"/>
      <w:r>
        <w:t>möthen</w:t>
      </w:r>
      <w:proofErr w:type="spellEnd"/>
      <w:r>
        <w:t xml:space="preserve"> </w:t>
      </w:r>
      <w:proofErr w:type="spellStart"/>
      <w:r>
        <w:t>lyden</w:t>
      </w:r>
      <w:proofErr w:type="spellEnd"/>
      <w:r>
        <w:t xml:space="preserve"> den </w:t>
      </w:r>
      <w:proofErr w:type="spellStart"/>
      <w:r>
        <w:t>dodt</w:t>
      </w:r>
      <w:proofErr w:type="spellEnd"/>
      <w:r>
        <w:t>!</w:t>
      </w:r>
    </w:p>
    <w:p w14:paraId="5CC6FCAA" w14:textId="77777777" w:rsidR="00F76071" w:rsidRDefault="00F76071" w:rsidP="00F76071">
      <w:pPr>
        <w:pStyle w:val="StandardWeb"/>
      </w:pPr>
      <w:proofErr w:type="spellStart"/>
      <w:r>
        <w:t>Ock</w:t>
      </w:r>
      <w:proofErr w:type="spellEnd"/>
      <w:r>
        <w:t xml:space="preserve"> allen, de </w:t>
      </w:r>
      <w:proofErr w:type="spellStart"/>
      <w:r>
        <w:t>vns</w:t>
      </w:r>
      <w:proofErr w:type="spellEnd"/>
      <w:r>
        <w:t xml:space="preserve"> </w:t>
      </w:r>
      <w:proofErr w:type="spellStart"/>
      <w:r>
        <w:t>Vyendt</w:t>
      </w:r>
      <w:proofErr w:type="spellEnd"/>
      <w:r>
        <w:t xml:space="preserve"> </w:t>
      </w:r>
      <w:proofErr w:type="spellStart"/>
      <w:r>
        <w:t>sint</w:t>
      </w:r>
      <w:proofErr w:type="spellEnd"/>
      <w:r>
        <w:t>,</w:t>
      </w:r>
      <w:r>
        <w:br/>
      </w:r>
      <w:proofErr w:type="spellStart"/>
      <w:r>
        <w:t>vorgiff</w:t>
      </w:r>
      <w:proofErr w:type="spellEnd"/>
      <w:r>
        <w:t xml:space="preserve"> er </w:t>
      </w:r>
      <w:proofErr w:type="spellStart"/>
      <w:r>
        <w:t>Missedadt</w:t>
      </w:r>
      <w:proofErr w:type="spellEnd"/>
      <w:r>
        <w:t xml:space="preserve"> </w:t>
      </w:r>
      <w:proofErr w:type="spellStart"/>
      <w:r>
        <w:t>vnd</w:t>
      </w:r>
      <w:proofErr w:type="spellEnd"/>
      <w:r>
        <w:t xml:space="preserve"> </w:t>
      </w:r>
      <w:proofErr w:type="spellStart"/>
      <w:r>
        <w:t>Sünd</w:t>
      </w:r>
      <w:proofErr w:type="spellEnd"/>
      <w:r>
        <w:t>,</w:t>
      </w:r>
      <w:r>
        <w:br/>
      </w:r>
      <w:proofErr w:type="spellStart"/>
      <w:r>
        <w:t>Giff</w:t>
      </w:r>
      <w:proofErr w:type="spellEnd"/>
      <w:r>
        <w:t xml:space="preserve">, dat </w:t>
      </w:r>
      <w:proofErr w:type="spellStart"/>
      <w:r>
        <w:t>wy</w:t>
      </w:r>
      <w:proofErr w:type="spellEnd"/>
      <w:r>
        <w:t xml:space="preserve"> en </w:t>
      </w:r>
      <w:proofErr w:type="spellStart"/>
      <w:r>
        <w:t>ock</w:t>
      </w:r>
      <w:proofErr w:type="spellEnd"/>
      <w:r>
        <w:t xml:space="preserve"> gern </w:t>
      </w:r>
      <w:proofErr w:type="spellStart"/>
      <w:r>
        <w:t>vorgeuen</w:t>
      </w:r>
      <w:proofErr w:type="spellEnd"/>
      <w:r>
        <w:br/>
      </w:r>
      <w:proofErr w:type="spellStart"/>
      <w:r>
        <w:t>vnde</w:t>
      </w:r>
      <w:proofErr w:type="spellEnd"/>
      <w:r>
        <w:t xml:space="preserve"> mit allen im </w:t>
      </w:r>
      <w:proofErr w:type="spellStart"/>
      <w:r>
        <w:t>frede</w:t>
      </w:r>
      <w:proofErr w:type="spellEnd"/>
      <w:r>
        <w:t xml:space="preserve"> </w:t>
      </w:r>
      <w:proofErr w:type="spellStart"/>
      <w:r>
        <w:t>leeuen</w:t>
      </w:r>
      <w:proofErr w:type="spellEnd"/>
      <w:r>
        <w:t>!</w:t>
      </w:r>
      <w:r>
        <w:br/>
        <w:t xml:space="preserve">Help, dat all Sünder sick </w:t>
      </w:r>
      <w:proofErr w:type="spellStart"/>
      <w:r>
        <w:t>bekeren</w:t>
      </w:r>
      <w:proofErr w:type="spellEnd"/>
      <w:r>
        <w:t>,</w:t>
      </w:r>
      <w:r>
        <w:br/>
      </w:r>
      <w:proofErr w:type="spellStart"/>
      <w:r>
        <w:t>vth</w:t>
      </w:r>
      <w:proofErr w:type="spellEnd"/>
      <w:r>
        <w:t xml:space="preserve"> </w:t>
      </w:r>
      <w:proofErr w:type="spellStart"/>
      <w:r>
        <w:t>herten</w:t>
      </w:r>
      <w:proofErr w:type="spellEnd"/>
      <w:r>
        <w:t xml:space="preserve"> </w:t>
      </w:r>
      <w:proofErr w:type="spellStart"/>
      <w:r>
        <w:t>grund</w:t>
      </w:r>
      <w:proofErr w:type="spellEnd"/>
      <w:r>
        <w:t xml:space="preserve"> </w:t>
      </w:r>
      <w:proofErr w:type="spellStart"/>
      <w:r>
        <w:t>dyne</w:t>
      </w:r>
      <w:proofErr w:type="spellEnd"/>
      <w:r>
        <w:t xml:space="preserve"> </w:t>
      </w:r>
      <w:proofErr w:type="spellStart"/>
      <w:r>
        <w:t>gnad</w:t>
      </w:r>
      <w:proofErr w:type="spellEnd"/>
      <w:r>
        <w:t xml:space="preserve"> </w:t>
      </w:r>
      <w:proofErr w:type="spellStart"/>
      <w:r>
        <w:t>begeren</w:t>
      </w:r>
      <w:proofErr w:type="spellEnd"/>
      <w:r>
        <w:t>.</w:t>
      </w:r>
    </w:p>
    <w:p w14:paraId="58D7F8C6" w14:textId="77777777" w:rsidR="00F76071" w:rsidRDefault="00F76071" w:rsidP="00F76071">
      <w:pPr>
        <w:pStyle w:val="StandardWeb"/>
      </w:pPr>
      <w:r>
        <w:t xml:space="preserve">Och, Here, de </w:t>
      </w:r>
      <w:proofErr w:type="spellStart"/>
      <w:r>
        <w:t>frücht</w:t>
      </w:r>
      <w:proofErr w:type="spellEnd"/>
      <w:r>
        <w:t xml:space="preserve"> </w:t>
      </w:r>
      <w:proofErr w:type="spellStart"/>
      <w:r>
        <w:t>vp</w:t>
      </w:r>
      <w:proofErr w:type="spellEnd"/>
      <w:r>
        <w:t xml:space="preserve"> dem </w:t>
      </w:r>
      <w:proofErr w:type="spellStart"/>
      <w:r>
        <w:t>land</w:t>
      </w:r>
      <w:proofErr w:type="spellEnd"/>
      <w:r>
        <w:br/>
      </w:r>
      <w:proofErr w:type="spellStart"/>
      <w:r>
        <w:t>wold</w:t>
      </w:r>
      <w:proofErr w:type="spellEnd"/>
      <w:r>
        <w:t xml:space="preserve"> </w:t>
      </w:r>
      <w:proofErr w:type="spellStart"/>
      <w:r>
        <w:t>vns</w:t>
      </w:r>
      <w:proofErr w:type="spellEnd"/>
      <w:r>
        <w:t xml:space="preserve"> </w:t>
      </w:r>
      <w:proofErr w:type="spellStart"/>
      <w:r>
        <w:t>geuen</w:t>
      </w:r>
      <w:proofErr w:type="spellEnd"/>
      <w:r>
        <w:t xml:space="preserve"> </w:t>
      </w:r>
      <w:proofErr w:type="spellStart"/>
      <w:r>
        <w:t>dyne</w:t>
      </w:r>
      <w:proofErr w:type="spellEnd"/>
      <w:r>
        <w:t xml:space="preserve"> milde </w:t>
      </w:r>
      <w:proofErr w:type="spellStart"/>
      <w:r>
        <w:t>handt</w:t>
      </w:r>
      <w:proofErr w:type="spellEnd"/>
      <w:r>
        <w:t>,</w:t>
      </w:r>
      <w:r>
        <w:br/>
      </w:r>
      <w:proofErr w:type="spellStart"/>
      <w:r>
        <w:t>Vnd</w:t>
      </w:r>
      <w:proofErr w:type="spellEnd"/>
      <w:r>
        <w:t xml:space="preserve"> se </w:t>
      </w:r>
      <w:proofErr w:type="spellStart"/>
      <w:r>
        <w:t>bewarn</w:t>
      </w:r>
      <w:proofErr w:type="spellEnd"/>
      <w:r>
        <w:t xml:space="preserve"> vor </w:t>
      </w:r>
      <w:proofErr w:type="spellStart"/>
      <w:r>
        <w:t>hagel</w:t>
      </w:r>
      <w:proofErr w:type="spellEnd"/>
      <w:r>
        <w:t xml:space="preserve"> </w:t>
      </w:r>
      <w:proofErr w:type="spellStart"/>
      <w:r>
        <w:t>vnd</w:t>
      </w:r>
      <w:proofErr w:type="spellEnd"/>
      <w:r>
        <w:t xml:space="preserve"> </w:t>
      </w:r>
      <w:proofErr w:type="spellStart"/>
      <w:r>
        <w:t>schad</w:t>
      </w:r>
      <w:proofErr w:type="spellEnd"/>
      <w:r>
        <w:t>!</w:t>
      </w:r>
      <w:r>
        <w:br/>
      </w:r>
      <w:proofErr w:type="spellStart"/>
      <w:r>
        <w:t>tho</w:t>
      </w:r>
      <w:proofErr w:type="spellEnd"/>
      <w:r>
        <w:t xml:space="preserve"> </w:t>
      </w:r>
      <w:proofErr w:type="spellStart"/>
      <w:r>
        <w:t>bruken</w:t>
      </w:r>
      <w:proofErr w:type="spellEnd"/>
      <w:r>
        <w:t xml:space="preserve"> recht </w:t>
      </w:r>
      <w:proofErr w:type="spellStart"/>
      <w:r>
        <w:t>giff</w:t>
      </w:r>
      <w:proofErr w:type="spellEnd"/>
      <w:r>
        <w:t xml:space="preserve"> </w:t>
      </w:r>
      <w:proofErr w:type="spellStart"/>
      <w:r>
        <w:t>vns</w:t>
      </w:r>
      <w:proofErr w:type="spellEnd"/>
      <w:r>
        <w:t xml:space="preserve"> </w:t>
      </w:r>
      <w:proofErr w:type="spellStart"/>
      <w:r>
        <w:t>ock</w:t>
      </w:r>
      <w:proofErr w:type="spellEnd"/>
      <w:r>
        <w:t xml:space="preserve"> </w:t>
      </w:r>
      <w:proofErr w:type="spellStart"/>
      <w:r>
        <w:t>gnad</w:t>
      </w:r>
      <w:proofErr w:type="spellEnd"/>
      <w:r>
        <w:t>,</w:t>
      </w:r>
      <w:r>
        <w:br/>
        <w:t xml:space="preserve">Dat se nicht </w:t>
      </w:r>
      <w:proofErr w:type="spellStart"/>
      <w:r>
        <w:t>vnse</w:t>
      </w:r>
      <w:proofErr w:type="spellEnd"/>
      <w:r>
        <w:t xml:space="preserve"> </w:t>
      </w:r>
      <w:proofErr w:type="spellStart"/>
      <w:r>
        <w:t>Lyff</w:t>
      </w:r>
      <w:proofErr w:type="spellEnd"/>
      <w:r>
        <w:t xml:space="preserve"> </w:t>
      </w:r>
      <w:proofErr w:type="spellStart"/>
      <w:r>
        <w:t>besweren</w:t>
      </w:r>
      <w:proofErr w:type="spellEnd"/>
      <w:r>
        <w:br/>
      </w:r>
      <w:proofErr w:type="spellStart"/>
      <w:r>
        <w:t>vnd</w:t>
      </w:r>
      <w:proofErr w:type="spellEnd"/>
      <w:r>
        <w:t xml:space="preserve"> </w:t>
      </w:r>
      <w:proofErr w:type="spellStart"/>
      <w:r>
        <w:t>vnse</w:t>
      </w:r>
      <w:proofErr w:type="spellEnd"/>
      <w:r>
        <w:t xml:space="preserve"> </w:t>
      </w:r>
      <w:proofErr w:type="spellStart"/>
      <w:r>
        <w:t>herten</w:t>
      </w:r>
      <w:proofErr w:type="spellEnd"/>
      <w:r>
        <w:t xml:space="preserve"> van </w:t>
      </w:r>
      <w:proofErr w:type="spellStart"/>
      <w:r>
        <w:t>dy</w:t>
      </w:r>
      <w:proofErr w:type="spellEnd"/>
      <w:r>
        <w:t xml:space="preserve"> </w:t>
      </w:r>
      <w:proofErr w:type="spellStart"/>
      <w:r>
        <w:t>keren</w:t>
      </w:r>
      <w:proofErr w:type="spellEnd"/>
      <w:r>
        <w:t>!</w:t>
      </w:r>
    </w:p>
    <w:p w14:paraId="706F96CC" w14:textId="77777777" w:rsidR="00F76071" w:rsidRDefault="00F76071" w:rsidP="00F76071">
      <w:pPr>
        <w:pStyle w:val="StandardWeb"/>
      </w:pPr>
      <w:r>
        <w:t xml:space="preserve">O </w:t>
      </w:r>
      <w:proofErr w:type="spellStart"/>
      <w:r>
        <w:t>Jhesu</w:t>
      </w:r>
      <w:proofErr w:type="spellEnd"/>
      <w:r>
        <w:t xml:space="preserve"> Christ, war Gades Son,</w:t>
      </w:r>
      <w:r>
        <w:br/>
        <w:t xml:space="preserve">O </w:t>
      </w:r>
      <w:proofErr w:type="spellStart"/>
      <w:r>
        <w:t>Jhesu</w:t>
      </w:r>
      <w:proofErr w:type="spellEnd"/>
      <w:r>
        <w:t xml:space="preserve"> Christ, der </w:t>
      </w:r>
      <w:proofErr w:type="spellStart"/>
      <w:r>
        <w:t>gnaden</w:t>
      </w:r>
      <w:proofErr w:type="spellEnd"/>
      <w:r>
        <w:t xml:space="preserve"> thron,</w:t>
      </w:r>
      <w:r>
        <w:br/>
        <w:t xml:space="preserve">O </w:t>
      </w:r>
      <w:proofErr w:type="spellStart"/>
      <w:r>
        <w:t>Jhesu</w:t>
      </w:r>
      <w:proofErr w:type="spellEnd"/>
      <w:r>
        <w:t xml:space="preserve"> Christ, du Gades Lam,</w:t>
      </w:r>
      <w:r>
        <w:br/>
        <w:t xml:space="preserve">dat der </w:t>
      </w:r>
      <w:proofErr w:type="spellStart"/>
      <w:r>
        <w:t>werlt</w:t>
      </w:r>
      <w:proofErr w:type="spellEnd"/>
      <w:r>
        <w:t xml:space="preserve"> </w:t>
      </w:r>
      <w:proofErr w:type="spellStart"/>
      <w:r>
        <w:t>Sünd</w:t>
      </w:r>
      <w:proofErr w:type="spellEnd"/>
      <w:r>
        <w:t xml:space="preserve"> </w:t>
      </w:r>
      <w:proofErr w:type="spellStart"/>
      <w:r>
        <w:t>droch</w:t>
      </w:r>
      <w:proofErr w:type="spellEnd"/>
      <w:r>
        <w:t xml:space="preserve"> </w:t>
      </w:r>
      <w:proofErr w:type="spellStart"/>
      <w:r>
        <w:t>vnd</w:t>
      </w:r>
      <w:proofErr w:type="spellEnd"/>
      <w:r>
        <w:t xml:space="preserve"> </w:t>
      </w:r>
      <w:proofErr w:type="spellStart"/>
      <w:r>
        <w:t>wech</w:t>
      </w:r>
      <w:proofErr w:type="spellEnd"/>
      <w:r>
        <w:t xml:space="preserve"> </w:t>
      </w:r>
      <w:proofErr w:type="spellStart"/>
      <w:r>
        <w:t>nam</w:t>
      </w:r>
      <w:proofErr w:type="spellEnd"/>
      <w:r>
        <w:t>,</w:t>
      </w:r>
      <w:r>
        <w:br/>
        <w:t xml:space="preserve">Du </w:t>
      </w:r>
      <w:proofErr w:type="spellStart"/>
      <w:r>
        <w:t>gebenedyede</w:t>
      </w:r>
      <w:proofErr w:type="spellEnd"/>
      <w:r>
        <w:t xml:space="preserve"> Samen:</w:t>
      </w:r>
      <w:r>
        <w:br/>
        <w:t xml:space="preserve">erbarme </w:t>
      </w:r>
      <w:proofErr w:type="spellStart"/>
      <w:r>
        <w:t>dy</w:t>
      </w:r>
      <w:proofErr w:type="spellEnd"/>
      <w:r>
        <w:t xml:space="preserve"> </w:t>
      </w:r>
      <w:proofErr w:type="spellStart"/>
      <w:r>
        <w:t>öuer</w:t>
      </w:r>
      <w:proofErr w:type="spellEnd"/>
      <w:r>
        <w:t xml:space="preserve"> </w:t>
      </w:r>
      <w:proofErr w:type="spellStart"/>
      <w:r>
        <w:t>vns</w:t>
      </w:r>
      <w:proofErr w:type="spellEnd"/>
      <w:r>
        <w:t>, Amen!</w:t>
      </w:r>
    </w:p>
    <w:p w14:paraId="045865CC" w14:textId="230CFEAB" w:rsidR="00F76071" w:rsidRDefault="00F76071" w:rsidP="00F76071">
      <w:pPr>
        <w:pStyle w:val="berschrift1"/>
      </w:pPr>
      <w:r>
        <w:rPr>
          <w:rStyle w:val="screen-reader-text"/>
        </w:rPr>
        <w:t>Der CXI Psalm</w:t>
      </w:r>
      <w:r>
        <w:t xml:space="preserve"> </w:t>
      </w:r>
    </w:p>
    <w:p w14:paraId="6399B249" w14:textId="77777777" w:rsidR="00F76071" w:rsidRDefault="00F76071" w:rsidP="00F76071">
      <w:pPr>
        <w:pStyle w:val="StandardWeb"/>
      </w:pPr>
      <w:proofErr w:type="spellStart"/>
      <w:r>
        <w:t>VAn</w:t>
      </w:r>
      <w:proofErr w:type="spellEnd"/>
      <w:r>
        <w:t xml:space="preserve"> </w:t>
      </w:r>
      <w:proofErr w:type="spellStart"/>
      <w:r>
        <w:t>gantzem</w:t>
      </w:r>
      <w:proofErr w:type="spellEnd"/>
      <w:r>
        <w:t xml:space="preserve"> </w:t>
      </w:r>
      <w:proofErr w:type="spellStart"/>
      <w:r>
        <w:t>herten</w:t>
      </w:r>
      <w:proofErr w:type="spellEnd"/>
      <w:r>
        <w:t xml:space="preserve"> </w:t>
      </w:r>
      <w:proofErr w:type="spellStart"/>
      <w:r>
        <w:t>dancket</w:t>
      </w:r>
      <w:proofErr w:type="spellEnd"/>
      <w:r>
        <w:t xml:space="preserve"> </w:t>
      </w:r>
      <w:proofErr w:type="spellStart"/>
      <w:r>
        <w:t>Got</w:t>
      </w:r>
      <w:proofErr w:type="spellEnd"/>
      <w:r>
        <w:t>,</w:t>
      </w:r>
      <w:r>
        <w:br/>
      </w:r>
      <w:proofErr w:type="spellStart"/>
      <w:r>
        <w:t>gy</w:t>
      </w:r>
      <w:proofErr w:type="spellEnd"/>
      <w:r>
        <w:t xml:space="preserve"> framen Christen alle,</w:t>
      </w:r>
      <w:r>
        <w:br/>
        <w:t xml:space="preserve">Vor sine </w:t>
      </w:r>
      <w:proofErr w:type="spellStart"/>
      <w:r>
        <w:t>gauen</w:t>
      </w:r>
      <w:proofErr w:type="spellEnd"/>
      <w:r>
        <w:t xml:space="preserve"> </w:t>
      </w:r>
      <w:proofErr w:type="spellStart"/>
      <w:r>
        <w:t>vnd</w:t>
      </w:r>
      <w:proofErr w:type="spellEnd"/>
      <w:r>
        <w:t xml:space="preserve"> </w:t>
      </w:r>
      <w:proofErr w:type="spellStart"/>
      <w:r>
        <w:t>woldat</w:t>
      </w:r>
      <w:proofErr w:type="spellEnd"/>
      <w:r>
        <w:br/>
      </w:r>
      <w:proofErr w:type="spellStart"/>
      <w:r>
        <w:t>vnd</w:t>
      </w:r>
      <w:proofErr w:type="spellEnd"/>
      <w:r>
        <w:t xml:space="preserve"> </w:t>
      </w:r>
      <w:proofErr w:type="spellStart"/>
      <w:r>
        <w:t>lauet</w:t>
      </w:r>
      <w:proofErr w:type="spellEnd"/>
      <w:r>
        <w:t xml:space="preserve"> en mit schalle</w:t>
      </w:r>
      <w:r>
        <w:br/>
        <w:t xml:space="preserve">In </w:t>
      </w:r>
      <w:proofErr w:type="spellStart"/>
      <w:r>
        <w:t>disser</w:t>
      </w:r>
      <w:proofErr w:type="spellEnd"/>
      <w:r>
        <w:t xml:space="preserve"> </w:t>
      </w:r>
      <w:proofErr w:type="spellStart"/>
      <w:r>
        <w:t>Christlicken</w:t>
      </w:r>
      <w:proofErr w:type="spellEnd"/>
      <w:r>
        <w:t xml:space="preserve"> gemein,</w:t>
      </w:r>
      <w:r>
        <w:br/>
        <w:t xml:space="preserve">dem Herrn gehört dat </w:t>
      </w:r>
      <w:proofErr w:type="spellStart"/>
      <w:r>
        <w:t>loff</w:t>
      </w:r>
      <w:proofErr w:type="spellEnd"/>
      <w:r>
        <w:t xml:space="preserve"> allein</w:t>
      </w:r>
      <w:r>
        <w:br/>
      </w:r>
      <w:proofErr w:type="spellStart"/>
      <w:r>
        <w:t>vp</w:t>
      </w:r>
      <w:proofErr w:type="spellEnd"/>
      <w:r>
        <w:t xml:space="preserve"> erden </w:t>
      </w:r>
      <w:proofErr w:type="spellStart"/>
      <w:r>
        <w:t>vnd</w:t>
      </w:r>
      <w:proofErr w:type="spellEnd"/>
      <w:r>
        <w:t xml:space="preserve"> im </w:t>
      </w:r>
      <w:proofErr w:type="spellStart"/>
      <w:r>
        <w:t>Hemmel</w:t>
      </w:r>
      <w:proofErr w:type="spellEnd"/>
      <w:r>
        <w:t>.</w:t>
      </w:r>
    </w:p>
    <w:p w14:paraId="1A5989A4" w14:textId="77777777" w:rsidR="00F76071" w:rsidRDefault="00F76071" w:rsidP="00F76071">
      <w:pPr>
        <w:pStyle w:val="StandardWeb"/>
      </w:pPr>
      <w:proofErr w:type="spellStart"/>
      <w:r>
        <w:t>Idt</w:t>
      </w:r>
      <w:proofErr w:type="spellEnd"/>
      <w:r>
        <w:t xml:space="preserve"> </w:t>
      </w:r>
      <w:proofErr w:type="spellStart"/>
      <w:r>
        <w:t>sinth</w:t>
      </w:r>
      <w:proofErr w:type="spellEnd"/>
      <w:r>
        <w:t xml:space="preserve"> </w:t>
      </w:r>
      <w:proofErr w:type="spellStart"/>
      <w:r>
        <w:t>seer</w:t>
      </w:r>
      <w:proofErr w:type="spellEnd"/>
      <w:r>
        <w:t xml:space="preserve"> </w:t>
      </w:r>
      <w:proofErr w:type="spellStart"/>
      <w:r>
        <w:t>groth</w:t>
      </w:r>
      <w:proofErr w:type="spellEnd"/>
      <w:r>
        <w:t xml:space="preserve"> des Herrn </w:t>
      </w:r>
      <w:proofErr w:type="spellStart"/>
      <w:r>
        <w:t>werck</w:t>
      </w:r>
      <w:proofErr w:type="spellEnd"/>
      <w:r>
        <w:t>,</w:t>
      </w:r>
      <w:r>
        <w:br/>
      </w:r>
      <w:proofErr w:type="spellStart"/>
      <w:r>
        <w:t>wol</w:t>
      </w:r>
      <w:proofErr w:type="spellEnd"/>
      <w:r>
        <w:t xml:space="preserve"> dem, de se betrachtet,</w:t>
      </w:r>
      <w:r>
        <w:br/>
        <w:t xml:space="preserve">Heb acht </w:t>
      </w:r>
      <w:proofErr w:type="spellStart"/>
      <w:r>
        <w:t>darup</w:t>
      </w:r>
      <w:proofErr w:type="spellEnd"/>
      <w:r>
        <w:t xml:space="preserve"> </w:t>
      </w:r>
      <w:proofErr w:type="spellStart"/>
      <w:r>
        <w:t>vnd</w:t>
      </w:r>
      <w:proofErr w:type="spellEnd"/>
      <w:r>
        <w:t xml:space="preserve"> se </w:t>
      </w:r>
      <w:proofErr w:type="spellStart"/>
      <w:r>
        <w:t>wol</w:t>
      </w:r>
      <w:proofErr w:type="spellEnd"/>
      <w:r>
        <w:t xml:space="preserve"> </w:t>
      </w:r>
      <w:proofErr w:type="spellStart"/>
      <w:r>
        <w:t>merck</w:t>
      </w:r>
      <w:proofErr w:type="spellEnd"/>
      <w:r>
        <w:t>!</w:t>
      </w:r>
      <w:r>
        <w:br/>
        <w:t xml:space="preserve">de </w:t>
      </w:r>
      <w:proofErr w:type="spellStart"/>
      <w:r>
        <w:t>erer</w:t>
      </w:r>
      <w:proofErr w:type="spellEnd"/>
      <w:r>
        <w:t xml:space="preserve"> </w:t>
      </w:r>
      <w:proofErr w:type="spellStart"/>
      <w:r>
        <w:t>flitich</w:t>
      </w:r>
      <w:proofErr w:type="spellEnd"/>
      <w:r>
        <w:t xml:space="preserve"> achtet,</w:t>
      </w:r>
      <w:r>
        <w:br/>
      </w:r>
      <w:proofErr w:type="spellStart"/>
      <w:r>
        <w:t>Hefft</w:t>
      </w:r>
      <w:proofErr w:type="spellEnd"/>
      <w:r>
        <w:t xml:space="preserve"> </w:t>
      </w:r>
      <w:proofErr w:type="spellStart"/>
      <w:r>
        <w:t>ydel</w:t>
      </w:r>
      <w:proofErr w:type="spellEnd"/>
      <w:r>
        <w:t xml:space="preserve"> </w:t>
      </w:r>
      <w:proofErr w:type="spellStart"/>
      <w:r>
        <w:t>lust</w:t>
      </w:r>
      <w:proofErr w:type="spellEnd"/>
      <w:r>
        <w:t xml:space="preserve"> </w:t>
      </w:r>
      <w:proofErr w:type="spellStart"/>
      <w:r>
        <w:t>vnnd</w:t>
      </w:r>
      <w:proofErr w:type="spellEnd"/>
      <w:r>
        <w:t xml:space="preserve"> </w:t>
      </w:r>
      <w:proofErr w:type="spellStart"/>
      <w:r>
        <w:t>fröwde</w:t>
      </w:r>
      <w:proofErr w:type="spellEnd"/>
      <w:r>
        <w:t xml:space="preserve"> daran,</w:t>
      </w:r>
      <w:r>
        <w:br/>
      </w:r>
      <w:proofErr w:type="spellStart"/>
      <w:r>
        <w:t>ock</w:t>
      </w:r>
      <w:proofErr w:type="spellEnd"/>
      <w:r>
        <w:t xml:space="preserve"> </w:t>
      </w:r>
      <w:proofErr w:type="spellStart"/>
      <w:r>
        <w:t>groten</w:t>
      </w:r>
      <w:proofErr w:type="spellEnd"/>
      <w:r>
        <w:t xml:space="preserve"> </w:t>
      </w:r>
      <w:proofErr w:type="spellStart"/>
      <w:r>
        <w:t>ricken</w:t>
      </w:r>
      <w:proofErr w:type="spellEnd"/>
      <w:r>
        <w:t xml:space="preserve"> </w:t>
      </w:r>
      <w:proofErr w:type="spellStart"/>
      <w:r>
        <w:t>trost</w:t>
      </w:r>
      <w:proofErr w:type="spellEnd"/>
      <w:r>
        <w:t xml:space="preserve"> </w:t>
      </w:r>
      <w:proofErr w:type="spellStart"/>
      <w:r>
        <w:t>daruan</w:t>
      </w:r>
      <w:proofErr w:type="spellEnd"/>
      <w:r>
        <w:br/>
      </w:r>
      <w:proofErr w:type="spellStart"/>
      <w:r>
        <w:t>vnd</w:t>
      </w:r>
      <w:proofErr w:type="spellEnd"/>
      <w:r>
        <w:t xml:space="preserve"> </w:t>
      </w:r>
      <w:proofErr w:type="spellStart"/>
      <w:r>
        <w:t>moth</w:t>
      </w:r>
      <w:proofErr w:type="spellEnd"/>
      <w:r>
        <w:t xml:space="preserve"> sick </w:t>
      </w:r>
      <w:proofErr w:type="spellStart"/>
      <w:r>
        <w:t>erer</w:t>
      </w:r>
      <w:proofErr w:type="spellEnd"/>
      <w:r>
        <w:t xml:space="preserve"> </w:t>
      </w:r>
      <w:proofErr w:type="spellStart"/>
      <w:r>
        <w:t>wundren</w:t>
      </w:r>
      <w:proofErr w:type="spellEnd"/>
      <w:r>
        <w:t>.</w:t>
      </w:r>
    </w:p>
    <w:p w14:paraId="78021A5D" w14:textId="77777777" w:rsidR="00F76071" w:rsidRDefault="00F76071" w:rsidP="00F76071">
      <w:pPr>
        <w:pStyle w:val="StandardWeb"/>
      </w:pPr>
      <w:r>
        <w:t xml:space="preserve">Wat </w:t>
      </w:r>
      <w:proofErr w:type="spellStart"/>
      <w:r>
        <w:t>Godt</w:t>
      </w:r>
      <w:proofErr w:type="spellEnd"/>
      <w:r>
        <w:t xml:space="preserve"> vorordnet, </w:t>
      </w:r>
      <w:proofErr w:type="spellStart"/>
      <w:r>
        <w:t>wat</w:t>
      </w:r>
      <w:proofErr w:type="spellEnd"/>
      <w:r>
        <w:t xml:space="preserve"> he </w:t>
      </w:r>
      <w:proofErr w:type="spellStart"/>
      <w:r>
        <w:t>duth</w:t>
      </w:r>
      <w:proofErr w:type="spellEnd"/>
      <w:r>
        <w:t>,</w:t>
      </w:r>
      <w:r>
        <w:br/>
        <w:t xml:space="preserve">all </w:t>
      </w:r>
      <w:proofErr w:type="spellStart"/>
      <w:r>
        <w:t>wercke</w:t>
      </w:r>
      <w:proofErr w:type="spellEnd"/>
      <w:r>
        <w:t xml:space="preserve"> </w:t>
      </w:r>
      <w:proofErr w:type="spellStart"/>
      <w:r>
        <w:t>sinder</w:t>
      </w:r>
      <w:proofErr w:type="spellEnd"/>
      <w:r>
        <w:t xml:space="preserve"> </w:t>
      </w:r>
      <w:proofErr w:type="spellStart"/>
      <w:r>
        <w:t>hende</w:t>
      </w:r>
      <w:proofErr w:type="spellEnd"/>
      <w:r>
        <w:br/>
      </w:r>
      <w:proofErr w:type="spellStart"/>
      <w:r>
        <w:t>Synt</w:t>
      </w:r>
      <w:proofErr w:type="spellEnd"/>
      <w:r>
        <w:t xml:space="preserve"> </w:t>
      </w:r>
      <w:proofErr w:type="spellStart"/>
      <w:r>
        <w:t>löflick</w:t>
      </w:r>
      <w:proofErr w:type="spellEnd"/>
      <w:r>
        <w:t xml:space="preserve">, </w:t>
      </w:r>
      <w:proofErr w:type="spellStart"/>
      <w:r>
        <w:t>herlick</w:t>
      </w:r>
      <w:proofErr w:type="spellEnd"/>
      <w:r>
        <w:t xml:space="preserve">, schön </w:t>
      </w:r>
      <w:proofErr w:type="spellStart"/>
      <w:r>
        <w:t>vnd</w:t>
      </w:r>
      <w:proofErr w:type="spellEnd"/>
      <w:r>
        <w:t xml:space="preserve"> </w:t>
      </w:r>
      <w:proofErr w:type="spellStart"/>
      <w:r>
        <w:t>gudt</w:t>
      </w:r>
      <w:proofErr w:type="spellEnd"/>
      <w:r>
        <w:t>;</w:t>
      </w:r>
      <w:r>
        <w:br/>
        <w:t xml:space="preserve">all </w:t>
      </w:r>
      <w:proofErr w:type="spellStart"/>
      <w:r>
        <w:t>empte</w:t>
      </w:r>
      <w:proofErr w:type="spellEnd"/>
      <w:r>
        <w:t xml:space="preserve"> </w:t>
      </w:r>
      <w:proofErr w:type="spellStart"/>
      <w:r>
        <w:t>vnd</w:t>
      </w:r>
      <w:proofErr w:type="spellEnd"/>
      <w:r>
        <w:t xml:space="preserve"> alle </w:t>
      </w:r>
      <w:proofErr w:type="spellStart"/>
      <w:r>
        <w:t>stende</w:t>
      </w:r>
      <w:proofErr w:type="spellEnd"/>
      <w:r>
        <w:br/>
      </w:r>
      <w:proofErr w:type="spellStart"/>
      <w:r>
        <w:t>Synt</w:t>
      </w:r>
      <w:proofErr w:type="spellEnd"/>
      <w:r>
        <w:t xml:space="preserve"> Gades Recht </w:t>
      </w:r>
      <w:proofErr w:type="spellStart"/>
      <w:r>
        <w:t>vnnd</w:t>
      </w:r>
      <w:proofErr w:type="spellEnd"/>
      <w:r>
        <w:t xml:space="preserve"> </w:t>
      </w:r>
      <w:proofErr w:type="spellStart"/>
      <w:r>
        <w:t>Rechticheit</w:t>
      </w:r>
      <w:proofErr w:type="spellEnd"/>
      <w:r>
        <w:t>,</w:t>
      </w:r>
      <w:r>
        <w:br/>
        <w:t xml:space="preserve">de </w:t>
      </w:r>
      <w:proofErr w:type="spellStart"/>
      <w:r>
        <w:t>ewichlick</w:t>
      </w:r>
      <w:proofErr w:type="spellEnd"/>
      <w:r>
        <w:t xml:space="preserve"> </w:t>
      </w:r>
      <w:proofErr w:type="spellStart"/>
      <w:r>
        <w:t>blifft</w:t>
      </w:r>
      <w:proofErr w:type="spellEnd"/>
      <w:r>
        <w:t xml:space="preserve"> </w:t>
      </w:r>
      <w:proofErr w:type="spellStart"/>
      <w:r>
        <w:t>vnd</w:t>
      </w:r>
      <w:proofErr w:type="spellEnd"/>
      <w:r>
        <w:t xml:space="preserve"> </w:t>
      </w:r>
      <w:proofErr w:type="spellStart"/>
      <w:r>
        <w:t>besteit</w:t>
      </w:r>
      <w:proofErr w:type="spellEnd"/>
      <w:r>
        <w:t>,</w:t>
      </w:r>
      <w:r>
        <w:br/>
        <w:t xml:space="preserve">se </w:t>
      </w:r>
      <w:proofErr w:type="spellStart"/>
      <w:r>
        <w:t>synt</w:t>
      </w:r>
      <w:proofErr w:type="spellEnd"/>
      <w:r>
        <w:t xml:space="preserve"> </w:t>
      </w:r>
      <w:proofErr w:type="spellStart"/>
      <w:r>
        <w:t>syn</w:t>
      </w:r>
      <w:proofErr w:type="spellEnd"/>
      <w:r>
        <w:t xml:space="preserve"> </w:t>
      </w:r>
      <w:proofErr w:type="spellStart"/>
      <w:r>
        <w:t>werck</w:t>
      </w:r>
      <w:proofErr w:type="spellEnd"/>
      <w:r>
        <w:t xml:space="preserve"> </w:t>
      </w:r>
      <w:proofErr w:type="spellStart"/>
      <w:r>
        <w:t>vnd</w:t>
      </w:r>
      <w:proofErr w:type="spellEnd"/>
      <w:r>
        <w:t xml:space="preserve"> </w:t>
      </w:r>
      <w:proofErr w:type="spellStart"/>
      <w:r>
        <w:t>stiffte</w:t>
      </w:r>
      <w:proofErr w:type="spellEnd"/>
      <w:r>
        <w:t>.</w:t>
      </w:r>
    </w:p>
    <w:p w14:paraId="03BA4E10" w14:textId="77777777" w:rsidR="00F76071" w:rsidRDefault="00F76071" w:rsidP="00F76071">
      <w:pPr>
        <w:pStyle w:val="StandardWeb"/>
      </w:pPr>
      <w:r>
        <w:t xml:space="preserve">Doch bauen alles </w:t>
      </w:r>
      <w:proofErr w:type="spellStart"/>
      <w:r>
        <w:t>vs</w:t>
      </w:r>
      <w:proofErr w:type="spellEnd"/>
      <w:r>
        <w:t>, dat he</w:t>
      </w:r>
      <w:r>
        <w:br/>
      </w:r>
      <w:proofErr w:type="spellStart"/>
      <w:r>
        <w:t>hefft</w:t>
      </w:r>
      <w:proofErr w:type="spellEnd"/>
      <w:r>
        <w:t xml:space="preserve"> </w:t>
      </w:r>
      <w:proofErr w:type="spellStart"/>
      <w:r>
        <w:t>vns</w:t>
      </w:r>
      <w:proofErr w:type="spellEnd"/>
      <w:r>
        <w:t xml:space="preserve"> </w:t>
      </w:r>
      <w:proofErr w:type="spellStart"/>
      <w:r>
        <w:t>tho</w:t>
      </w:r>
      <w:proofErr w:type="spellEnd"/>
      <w:r>
        <w:t xml:space="preserve"> gute </w:t>
      </w:r>
      <w:proofErr w:type="spellStart"/>
      <w:r>
        <w:t>vnd</w:t>
      </w:r>
      <w:proofErr w:type="spellEnd"/>
      <w:r>
        <w:t xml:space="preserve"> framen,</w:t>
      </w:r>
      <w:r>
        <w:br/>
        <w:t xml:space="preserve">De </w:t>
      </w:r>
      <w:proofErr w:type="spellStart"/>
      <w:r>
        <w:t>güdige</w:t>
      </w:r>
      <w:proofErr w:type="spellEnd"/>
      <w:r>
        <w:t xml:space="preserve"> </w:t>
      </w:r>
      <w:proofErr w:type="spellStart"/>
      <w:r>
        <w:t>Barmhertige</w:t>
      </w:r>
      <w:proofErr w:type="spellEnd"/>
      <w:r>
        <w:t xml:space="preserve"> Herr,</w:t>
      </w:r>
      <w:r>
        <w:br/>
        <w:t xml:space="preserve">de </w:t>
      </w:r>
      <w:proofErr w:type="spellStart"/>
      <w:r>
        <w:t>Mischeit</w:t>
      </w:r>
      <w:proofErr w:type="spellEnd"/>
      <w:r>
        <w:t xml:space="preserve"> </w:t>
      </w:r>
      <w:proofErr w:type="spellStart"/>
      <w:r>
        <w:t>angenamen</w:t>
      </w:r>
      <w:proofErr w:type="spellEnd"/>
      <w:r>
        <w:t>,</w:t>
      </w:r>
      <w:r>
        <w:br/>
      </w:r>
      <w:proofErr w:type="spellStart"/>
      <w:r>
        <w:t>Vp</w:t>
      </w:r>
      <w:proofErr w:type="spellEnd"/>
      <w:r>
        <w:t xml:space="preserve"> dat he </w:t>
      </w:r>
      <w:proofErr w:type="spellStart"/>
      <w:r>
        <w:t>vns</w:t>
      </w:r>
      <w:proofErr w:type="spellEnd"/>
      <w:r>
        <w:t xml:space="preserve"> </w:t>
      </w:r>
      <w:proofErr w:type="spellStart"/>
      <w:r>
        <w:t>vth</w:t>
      </w:r>
      <w:proofErr w:type="spellEnd"/>
      <w:r>
        <w:t xml:space="preserve"> ewiger </w:t>
      </w:r>
      <w:proofErr w:type="spellStart"/>
      <w:r>
        <w:t>nodt</w:t>
      </w:r>
      <w:proofErr w:type="spellEnd"/>
      <w:r>
        <w:br/>
        <w:t xml:space="preserve">van Sünden, </w:t>
      </w:r>
      <w:proofErr w:type="spellStart"/>
      <w:r>
        <w:t>Düuel</w:t>
      </w:r>
      <w:proofErr w:type="spellEnd"/>
      <w:r>
        <w:t xml:space="preserve">, Hell </w:t>
      </w:r>
      <w:proofErr w:type="spellStart"/>
      <w:r>
        <w:t>vnd</w:t>
      </w:r>
      <w:proofErr w:type="spellEnd"/>
      <w:r>
        <w:t xml:space="preserve"> </w:t>
      </w:r>
      <w:proofErr w:type="spellStart"/>
      <w:r>
        <w:t>Dodt</w:t>
      </w:r>
      <w:proofErr w:type="spellEnd"/>
      <w:r>
        <w:br/>
        <w:t xml:space="preserve">möcht lösen </w:t>
      </w:r>
      <w:proofErr w:type="spellStart"/>
      <w:r>
        <w:t>vnd</w:t>
      </w:r>
      <w:proofErr w:type="spellEnd"/>
      <w:r>
        <w:t xml:space="preserve"> </w:t>
      </w:r>
      <w:proofErr w:type="spellStart"/>
      <w:r>
        <w:t>erredden</w:t>
      </w:r>
      <w:proofErr w:type="spellEnd"/>
      <w:r>
        <w:t>.</w:t>
      </w:r>
    </w:p>
    <w:p w14:paraId="1D515B0F" w14:textId="77777777" w:rsidR="00F76071" w:rsidRDefault="00F76071" w:rsidP="00F76071">
      <w:pPr>
        <w:pStyle w:val="StandardWeb"/>
      </w:pPr>
      <w:r>
        <w:t xml:space="preserve">Dat </w:t>
      </w:r>
      <w:proofErr w:type="spellStart"/>
      <w:r>
        <w:t>ys</w:t>
      </w:r>
      <w:proofErr w:type="spellEnd"/>
      <w:r>
        <w:t xml:space="preserve"> </w:t>
      </w:r>
      <w:proofErr w:type="spellStart"/>
      <w:r>
        <w:t>vorwar</w:t>
      </w:r>
      <w:proofErr w:type="spellEnd"/>
      <w:r>
        <w:t xml:space="preserve"> ein </w:t>
      </w:r>
      <w:proofErr w:type="spellStart"/>
      <w:r>
        <w:t>grote</w:t>
      </w:r>
      <w:proofErr w:type="spellEnd"/>
      <w:r>
        <w:t xml:space="preserve"> </w:t>
      </w:r>
      <w:proofErr w:type="spellStart"/>
      <w:r>
        <w:t>güde</w:t>
      </w:r>
      <w:proofErr w:type="spellEnd"/>
      <w:r>
        <w:br/>
      </w:r>
      <w:proofErr w:type="spellStart"/>
      <w:r>
        <w:t>vnnd</w:t>
      </w:r>
      <w:proofErr w:type="spellEnd"/>
      <w:r>
        <w:t xml:space="preserve"> wunder bauen wunder,</w:t>
      </w:r>
      <w:r>
        <w:br/>
        <w:t xml:space="preserve">Dat he so </w:t>
      </w:r>
      <w:proofErr w:type="spellStart"/>
      <w:r>
        <w:t>dorch</w:t>
      </w:r>
      <w:proofErr w:type="spellEnd"/>
      <w:r>
        <w:t xml:space="preserve"> </w:t>
      </w:r>
      <w:proofErr w:type="spellStart"/>
      <w:r>
        <w:t>syn</w:t>
      </w:r>
      <w:proofErr w:type="spellEnd"/>
      <w:r>
        <w:t xml:space="preserve"> </w:t>
      </w:r>
      <w:proofErr w:type="spellStart"/>
      <w:r>
        <w:t>düre</w:t>
      </w:r>
      <w:proofErr w:type="spellEnd"/>
      <w:r>
        <w:t xml:space="preserve"> </w:t>
      </w:r>
      <w:proofErr w:type="spellStart"/>
      <w:r>
        <w:t>Bloth</w:t>
      </w:r>
      <w:proofErr w:type="spellEnd"/>
      <w:r>
        <w:br/>
        <w:t xml:space="preserve">erlöst </w:t>
      </w:r>
      <w:proofErr w:type="spellStart"/>
      <w:r>
        <w:t>vns</w:t>
      </w:r>
      <w:proofErr w:type="spellEnd"/>
      <w:r>
        <w:t xml:space="preserve"> armen Sünder,</w:t>
      </w:r>
      <w:r>
        <w:br/>
      </w:r>
      <w:proofErr w:type="spellStart"/>
      <w:r>
        <w:t>Ock</w:t>
      </w:r>
      <w:proofErr w:type="spellEnd"/>
      <w:r>
        <w:t xml:space="preserve"> </w:t>
      </w:r>
      <w:proofErr w:type="spellStart"/>
      <w:r>
        <w:t>solcker</w:t>
      </w:r>
      <w:proofErr w:type="spellEnd"/>
      <w:r>
        <w:t xml:space="preserve"> </w:t>
      </w:r>
      <w:proofErr w:type="spellStart"/>
      <w:r>
        <w:t>groten</w:t>
      </w:r>
      <w:proofErr w:type="spellEnd"/>
      <w:r>
        <w:t xml:space="preserve"> </w:t>
      </w:r>
      <w:proofErr w:type="spellStart"/>
      <w:r>
        <w:t>wunderdath</w:t>
      </w:r>
      <w:proofErr w:type="spellEnd"/>
      <w:r>
        <w:br/>
        <w:t xml:space="preserve">he </w:t>
      </w:r>
      <w:proofErr w:type="spellStart"/>
      <w:r>
        <w:t>vnder</w:t>
      </w:r>
      <w:proofErr w:type="spellEnd"/>
      <w:r>
        <w:t xml:space="preserve"> </w:t>
      </w:r>
      <w:proofErr w:type="spellStart"/>
      <w:r>
        <w:t>vns</w:t>
      </w:r>
      <w:proofErr w:type="spellEnd"/>
      <w:r>
        <w:t xml:space="preserve"> </w:t>
      </w:r>
      <w:proofErr w:type="spellStart"/>
      <w:r>
        <w:t>gestifftet</w:t>
      </w:r>
      <w:proofErr w:type="spellEnd"/>
      <w:r>
        <w:t xml:space="preserve"> </w:t>
      </w:r>
      <w:proofErr w:type="spellStart"/>
      <w:r>
        <w:t>hath</w:t>
      </w:r>
      <w:proofErr w:type="spellEnd"/>
      <w:r>
        <w:br/>
        <w:t xml:space="preserve">ein </w:t>
      </w:r>
      <w:proofErr w:type="spellStart"/>
      <w:r>
        <w:t>leeflick</w:t>
      </w:r>
      <w:proofErr w:type="spellEnd"/>
      <w:r>
        <w:t xml:space="preserve"> schon </w:t>
      </w:r>
      <w:proofErr w:type="spellStart"/>
      <w:r>
        <w:t>gedechtniß</w:t>
      </w:r>
      <w:proofErr w:type="spellEnd"/>
      <w:r>
        <w:t>.</w:t>
      </w:r>
    </w:p>
    <w:p w14:paraId="551F1E79" w14:textId="77777777" w:rsidR="00F76071" w:rsidRDefault="00F76071" w:rsidP="00F76071">
      <w:pPr>
        <w:pStyle w:val="StandardWeb"/>
      </w:pPr>
      <w:r>
        <w:t xml:space="preserve">He </w:t>
      </w:r>
      <w:proofErr w:type="spellStart"/>
      <w:r>
        <w:t>gifft</w:t>
      </w:r>
      <w:proofErr w:type="spellEnd"/>
      <w:r>
        <w:t xml:space="preserve"> </w:t>
      </w:r>
      <w:proofErr w:type="spellStart"/>
      <w:r>
        <w:t>syn</w:t>
      </w:r>
      <w:proofErr w:type="spellEnd"/>
      <w:r>
        <w:t xml:space="preserve"> </w:t>
      </w:r>
      <w:proofErr w:type="spellStart"/>
      <w:r>
        <w:t>egen</w:t>
      </w:r>
      <w:proofErr w:type="spellEnd"/>
      <w:r>
        <w:t xml:space="preserve"> Flesch </w:t>
      </w:r>
      <w:proofErr w:type="spellStart"/>
      <w:r>
        <w:t>vnd</w:t>
      </w:r>
      <w:proofErr w:type="spellEnd"/>
      <w:r>
        <w:t xml:space="preserve"> </w:t>
      </w:r>
      <w:proofErr w:type="spellStart"/>
      <w:r>
        <w:t>blodt</w:t>
      </w:r>
      <w:proofErr w:type="spellEnd"/>
      <w:r>
        <w:br/>
      </w:r>
      <w:proofErr w:type="spellStart"/>
      <w:r>
        <w:t>warhafftich</w:t>
      </w:r>
      <w:proofErr w:type="spellEnd"/>
      <w:r>
        <w:t xml:space="preserve"> </w:t>
      </w:r>
      <w:proofErr w:type="spellStart"/>
      <w:r>
        <w:t>vns</w:t>
      </w:r>
      <w:proofErr w:type="spellEnd"/>
      <w:r>
        <w:t xml:space="preserve"> </w:t>
      </w:r>
      <w:proofErr w:type="spellStart"/>
      <w:r>
        <w:t>tho</w:t>
      </w:r>
      <w:proofErr w:type="spellEnd"/>
      <w:r>
        <w:t xml:space="preserve"> </w:t>
      </w:r>
      <w:proofErr w:type="spellStart"/>
      <w:r>
        <w:t>ethen</w:t>
      </w:r>
      <w:proofErr w:type="spellEnd"/>
      <w:r>
        <w:t>,</w:t>
      </w:r>
      <w:r>
        <w:br/>
        <w:t xml:space="preserve">Der Seel </w:t>
      </w:r>
      <w:proofErr w:type="spellStart"/>
      <w:r>
        <w:t>thor</w:t>
      </w:r>
      <w:proofErr w:type="spellEnd"/>
      <w:r>
        <w:t xml:space="preserve"> </w:t>
      </w:r>
      <w:proofErr w:type="spellStart"/>
      <w:r>
        <w:t>spise</w:t>
      </w:r>
      <w:proofErr w:type="spellEnd"/>
      <w:r>
        <w:t xml:space="preserve">, </w:t>
      </w:r>
      <w:proofErr w:type="spellStart"/>
      <w:r>
        <w:t>tho</w:t>
      </w:r>
      <w:proofErr w:type="spellEnd"/>
      <w:r>
        <w:t xml:space="preserve"> </w:t>
      </w:r>
      <w:proofErr w:type="spellStart"/>
      <w:r>
        <w:t>trost</w:t>
      </w:r>
      <w:proofErr w:type="spellEnd"/>
      <w:r>
        <w:t xml:space="preserve"> </w:t>
      </w:r>
      <w:proofErr w:type="spellStart"/>
      <w:r>
        <w:t>vnd</w:t>
      </w:r>
      <w:proofErr w:type="spellEnd"/>
      <w:r>
        <w:t xml:space="preserve"> </w:t>
      </w:r>
      <w:proofErr w:type="spellStart"/>
      <w:r>
        <w:t>gude</w:t>
      </w:r>
      <w:proofErr w:type="spellEnd"/>
      <w:r>
        <w:t>,</w:t>
      </w:r>
      <w:r>
        <w:br/>
      </w:r>
      <w:proofErr w:type="spellStart"/>
      <w:r>
        <w:t>darby</w:t>
      </w:r>
      <w:proofErr w:type="spellEnd"/>
      <w:r>
        <w:t xml:space="preserve"> </w:t>
      </w:r>
      <w:proofErr w:type="spellStart"/>
      <w:r>
        <w:t>schaltu</w:t>
      </w:r>
      <w:proofErr w:type="spellEnd"/>
      <w:r>
        <w:t xml:space="preserve"> doch </w:t>
      </w:r>
      <w:proofErr w:type="spellStart"/>
      <w:r>
        <w:t>weten</w:t>
      </w:r>
      <w:proofErr w:type="spellEnd"/>
      <w:r>
        <w:t>,</w:t>
      </w:r>
      <w:r>
        <w:br/>
        <w:t xml:space="preserve">Dat </w:t>
      </w:r>
      <w:proofErr w:type="spellStart"/>
      <w:r>
        <w:t>solck</w:t>
      </w:r>
      <w:proofErr w:type="spellEnd"/>
      <w:r>
        <w:t xml:space="preserve"> </w:t>
      </w:r>
      <w:proofErr w:type="spellStart"/>
      <w:r>
        <w:t>spise</w:t>
      </w:r>
      <w:proofErr w:type="spellEnd"/>
      <w:r>
        <w:t xml:space="preserve"> </w:t>
      </w:r>
      <w:proofErr w:type="spellStart"/>
      <w:r>
        <w:t>sy</w:t>
      </w:r>
      <w:proofErr w:type="spellEnd"/>
      <w:r>
        <w:t xml:space="preserve"> </w:t>
      </w:r>
      <w:proofErr w:type="spellStart"/>
      <w:r>
        <w:t>gegeuen</w:t>
      </w:r>
      <w:proofErr w:type="spellEnd"/>
      <w:r>
        <w:br/>
        <w:t xml:space="preserve">den, de in Gades </w:t>
      </w:r>
      <w:proofErr w:type="spellStart"/>
      <w:r>
        <w:t>früchten</w:t>
      </w:r>
      <w:proofErr w:type="spellEnd"/>
      <w:r>
        <w:t xml:space="preserve"> </w:t>
      </w:r>
      <w:proofErr w:type="spellStart"/>
      <w:r>
        <w:t>leeuen</w:t>
      </w:r>
      <w:proofErr w:type="spellEnd"/>
      <w:r>
        <w:t>,</w:t>
      </w:r>
      <w:r>
        <w:br/>
        <w:t xml:space="preserve">de </w:t>
      </w:r>
      <w:proofErr w:type="spellStart"/>
      <w:r>
        <w:t>em</w:t>
      </w:r>
      <w:proofErr w:type="spellEnd"/>
      <w:r>
        <w:t xml:space="preserve"> </w:t>
      </w:r>
      <w:proofErr w:type="spellStart"/>
      <w:r>
        <w:t>vortruwen</w:t>
      </w:r>
      <w:proofErr w:type="spellEnd"/>
      <w:r>
        <w:t xml:space="preserve"> </w:t>
      </w:r>
      <w:proofErr w:type="spellStart"/>
      <w:r>
        <w:t>vnd</w:t>
      </w:r>
      <w:proofErr w:type="spellEnd"/>
      <w:r>
        <w:t xml:space="preserve"> </w:t>
      </w:r>
      <w:proofErr w:type="spellStart"/>
      <w:r>
        <w:t>glöuen</w:t>
      </w:r>
      <w:proofErr w:type="spellEnd"/>
      <w:r>
        <w:t>.</w:t>
      </w:r>
    </w:p>
    <w:p w14:paraId="25E0E180" w14:textId="77777777" w:rsidR="00F76071" w:rsidRDefault="00F76071" w:rsidP="00F76071">
      <w:pPr>
        <w:pStyle w:val="StandardWeb"/>
      </w:pPr>
      <w:r>
        <w:t xml:space="preserve">he </w:t>
      </w:r>
      <w:proofErr w:type="spellStart"/>
      <w:r>
        <w:t>hefft</w:t>
      </w:r>
      <w:proofErr w:type="spellEnd"/>
      <w:r>
        <w:t xml:space="preserve"> </w:t>
      </w:r>
      <w:proofErr w:type="spellStart"/>
      <w:r>
        <w:t>gemaket</w:t>
      </w:r>
      <w:proofErr w:type="spellEnd"/>
      <w:r>
        <w:t xml:space="preserve"> mit </w:t>
      </w:r>
      <w:proofErr w:type="spellStart"/>
      <w:r>
        <w:t>vns</w:t>
      </w:r>
      <w:proofErr w:type="spellEnd"/>
      <w:r>
        <w:t xml:space="preserve"> ein </w:t>
      </w:r>
      <w:proofErr w:type="spellStart"/>
      <w:r>
        <w:t>Bundt</w:t>
      </w:r>
      <w:proofErr w:type="spellEnd"/>
      <w:r>
        <w:t>,</w:t>
      </w:r>
      <w:r>
        <w:br/>
        <w:t xml:space="preserve">ein Testament der </w:t>
      </w:r>
      <w:proofErr w:type="spellStart"/>
      <w:r>
        <w:t>gnaden</w:t>
      </w:r>
      <w:proofErr w:type="spellEnd"/>
      <w:r>
        <w:t>,</w:t>
      </w:r>
      <w:r>
        <w:br/>
        <w:t xml:space="preserve">Dat </w:t>
      </w:r>
      <w:proofErr w:type="spellStart"/>
      <w:r>
        <w:t>vns</w:t>
      </w:r>
      <w:proofErr w:type="spellEnd"/>
      <w:r>
        <w:t xml:space="preserve"> </w:t>
      </w:r>
      <w:proofErr w:type="spellStart"/>
      <w:r>
        <w:t>Dodt</w:t>
      </w:r>
      <w:proofErr w:type="spellEnd"/>
      <w:r>
        <w:t xml:space="preserve">, </w:t>
      </w:r>
      <w:proofErr w:type="spellStart"/>
      <w:r>
        <w:t>Düuel</w:t>
      </w:r>
      <w:proofErr w:type="spellEnd"/>
      <w:r>
        <w:t xml:space="preserve">, hell </w:t>
      </w:r>
      <w:proofErr w:type="spellStart"/>
      <w:r>
        <w:t>vnd</w:t>
      </w:r>
      <w:proofErr w:type="spellEnd"/>
      <w:r>
        <w:t xml:space="preserve"> </w:t>
      </w:r>
      <w:proofErr w:type="spellStart"/>
      <w:r>
        <w:t>sünd</w:t>
      </w:r>
      <w:proofErr w:type="spellEnd"/>
      <w:r>
        <w:br/>
        <w:t xml:space="preserve">nichts </w:t>
      </w:r>
      <w:proofErr w:type="spellStart"/>
      <w:r>
        <w:t>aueral</w:t>
      </w:r>
      <w:proofErr w:type="spellEnd"/>
      <w:r>
        <w:t xml:space="preserve"> schal schaden:</w:t>
      </w:r>
      <w:r>
        <w:br/>
      </w:r>
      <w:proofErr w:type="spellStart"/>
      <w:r>
        <w:t>Eer</w:t>
      </w:r>
      <w:proofErr w:type="spellEnd"/>
      <w:r>
        <w:t xml:space="preserve"> </w:t>
      </w:r>
      <w:proofErr w:type="spellStart"/>
      <w:r>
        <w:t>desse</w:t>
      </w:r>
      <w:proofErr w:type="spellEnd"/>
      <w:r>
        <w:t xml:space="preserve"> </w:t>
      </w:r>
      <w:proofErr w:type="spellStart"/>
      <w:r>
        <w:t>Bundt</w:t>
      </w:r>
      <w:proofErr w:type="spellEnd"/>
      <w:r>
        <w:t xml:space="preserve"> nicht </w:t>
      </w:r>
      <w:proofErr w:type="spellStart"/>
      <w:r>
        <w:t>scholde</w:t>
      </w:r>
      <w:proofErr w:type="spellEnd"/>
      <w:r>
        <w:t xml:space="preserve"> </w:t>
      </w:r>
      <w:proofErr w:type="spellStart"/>
      <w:r>
        <w:t>bestan</w:t>
      </w:r>
      <w:proofErr w:type="spellEnd"/>
      <w:r>
        <w:t>,</w:t>
      </w:r>
      <w:r>
        <w:br/>
      </w:r>
      <w:proofErr w:type="spellStart"/>
      <w:r>
        <w:t>möste</w:t>
      </w:r>
      <w:proofErr w:type="spellEnd"/>
      <w:r>
        <w:t xml:space="preserve"> </w:t>
      </w:r>
      <w:proofErr w:type="spellStart"/>
      <w:r>
        <w:t>Hemmel</w:t>
      </w:r>
      <w:proofErr w:type="spellEnd"/>
      <w:r>
        <w:t xml:space="preserve"> </w:t>
      </w:r>
      <w:proofErr w:type="spellStart"/>
      <w:r>
        <w:t>vnd</w:t>
      </w:r>
      <w:proofErr w:type="spellEnd"/>
      <w:r>
        <w:t xml:space="preserve"> de </w:t>
      </w:r>
      <w:proofErr w:type="spellStart"/>
      <w:r>
        <w:t>Erd</w:t>
      </w:r>
      <w:proofErr w:type="spellEnd"/>
      <w:r>
        <w:t xml:space="preserve"> </w:t>
      </w:r>
      <w:proofErr w:type="spellStart"/>
      <w:r>
        <w:t>vorgan</w:t>
      </w:r>
      <w:proofErr w:type="spellEnd"/>
      <w:r>
        <w:t>,</w:t>
      </w:r>
      <w:r>
        <w:br/>
        <w:t xml:space="preserve">he </w:t>
      </w:r>
      <w:proofErr w:type="spellStart"/>
      <w:r>
        <w:t>ewichlick</w:t>
      </w:r>
      <w:proofErr w:type="spellEnd"/>
      <w:r>
        <w:t xml:space="preserve"> daran </w:t>
      </w:r>
      <w:proofErr w:type="spellStart"/>
      <w:r>
        <w:t>gedencket</w:t>
      </w:r>
      <w:proofErr w:type="spellEnd"/>
      <w:r>
        <w:t>.</w:t>
      </w:r>
    </w:p>
    <w:p w14:paraId="3F37A14D" w14:textId="77777777" w:rsidR="00F76071" w:rsidRDefault="00F76071" w:rsidP="00F76071">
      <w:pPr>
        <w:pStyle w:val="StandardWeb"/>
      </w:pPr>
      <w:r>
        <w:t xml:space="preserve">Dat he den </w:t>
      </w:r>
      <w:proofErr w:type="spellStart"/>
      <w:r>
        <w:t>Düuel</w:t>
      </w:r>
      <w:proofErr w:type="spellEnd"/>
      <w:r>
        <w:t xml:space="preserve"> </w:t>
      </w:r>
      <w:proofErr w:type="spellStart"/>
      <w:r>
        <w:t>vnd</w:t>
      </w:r>
      <w:proofErr w:type="spellEnd"/>
      <w:r>
        <w:t xml:space="preserve"> den </w:t>
      </w:r>
      <w:proofErr w:type="spellStart"/>
      <w:r>
        <w:t>Dodt</w:t>
      </w:r>
      <w:proofErr w:type="spellEnd"/>
      <w:r>
        <w:br/>
        <w:t xml:space="preserve">also </w:t>
      </w:r>
      <w:proofErr w:type="spellStart"/>
      <w:r>
        <w:t>hefft</w:t>
      </w:r>
      <w:proofErr w:type="spellEnd"/>
      <w:r>
        <w:t xml:space="preserve"> können </w:t>
      </w:r>
      <w:proofErr w:type="spellStart"/>
      <w:r>
        <w:t>twingen</w:t>
      </w:r>
      <w:proofErr w:type="spellEnd"/>
      <w:r>
        <w:t>,</w:t>
      </w:r>
      <w:r>
        <w:br/>
        <w:t xml:space="preserve">Dat </w:t>
      </w:r>
      <w:proofErr w:type="spellStart"/>
      <w:r>
        <w:t>synt</w:t>
      </w:r>
      <w:proofErr w:type="spellEnd"/>
      <w:r>
        <w:t xml:space="preserve"> </w:t>
      </w:r>
      <w:proofErr w:type="spellStart"/>
      <w:r>
        <w:t>geweldige</w:t>
      </w:r>
      <w:proofErr w:type="spellEnd"/>
      <w:r>
        <w:t xml:space="preserve"> </w:t>
      </w:r>
      <w:proofErr w:type="spellStart"/>
      <w:r>
        <w:t>stercke</w:t>
      </w:r>
      <w:proofErr w:type="spellEnd"/>
      <w:r>
        <w:t xml:space="preserve"> </w:t>
      </w:r>
      <w:proofErr w:type="spellStart"/>
      <w:r>
        <w:t>dadt</w:t>
      </w:r>
      <w:proofErr w:type="spellEnd"/>
      <w:r>
        <w:t>,</w:t>
      </w:r>
      <w:r>
        <w:br/>
        <w:t xml:space="preserve">de </w:t>
      </w:r>
      <w:proofErr w:type="spellStart"/>
      <w:r>
        <w:t>leth</w:t>
      </w:r>
      <w:proofErr w:type="spellEnd"/>
      <w:r>
        <w:t xml:space="preserve"> he </w:t>
      </w:r>
      <w:proofErr w:type="spellStart"/>
      <w:r>
        <w:t>prysen</w:t>
      </w:r>
      <w:proofErr w:type="spellEnd"/>
      <w:r>
        <w:t>, singen,</w:t>
      </w:r>
      <w:r>
        <w:br/>
        <w:t xml:space="preserve">Vorkündigen </w:t>
      </w:r>
      <w:proofErr w:type="spellStart"/>
      <w:r>
        <w:t>ock</w:t>
      </w:r>
      <w:proofErr w:type="spellEnd"/>
      <w:r>
        <w:t xml:space="preserve"> </w:t>
      </w:r>
      <w:proofErr w:type="spellStart"/>
      <w:r>
        <w:t>wieth</w:t>
      </w:r>
      <w:proofErr w:type="spellEnd"/>
      <w:r>
        <w:t xml:space="preserve"> </w:t>
      </w:r>
      <w:proofErr w:type="spellStart"/>
      <w:r>
        <w:t>vnd</w:t>
      </w:r>
      <w:proofErr w:type="spellEnd"/>
      <w:r>
        <w:t xml:space="preserve"> breit</w:t>
      </w:r>
      <w:r>
        <w:br/>
        <w:t xml:space="preserve">in </w:t>
      </w:r>
      <w:proofErr w:type="spellStart"/>
      <w:r>
        <w:t>sinder</w:t>
      </w:r>
      <w:proofErr w:type="spellEnd"/>
      <w:r>
        <w:t xml:space="preserve"> </w:t>
      </w:r>
      <w:proofErr w:type="spellStart"/>
      <w:r>
        <w:t>gantzen</w:t>
      </w:r>
      <w:proofErr w:type="spellEnd"/>
      <w:r>
        <w:t xml:space="preserve"> Christenheit</w:t>
      </w:r>
      <w:r>
        <w:br/>
      </w:r>
      <w:proofErr w:type="spellStart"/>
      <w:r>
        <w:t>dorch</w:t>
      </w:r>
      <w:proofErr w:type="spellEnd"/>
      <w:r>
        <w:t xml:space="preserve"> </w:t>
      </w:r>
      <w:proofErr w:type="spellStart"/>
      <w:r>
        <w:t>sines</w:t>
      </w:r>
      <w:proofErr w:type="spellEnd"/>
      <w:r>
        <w:t xml:space="preserve"> </w:t>
      </w:r>
      <w:proofErr w:type="spellStart"/>
      <w:r>
        <w:t>wordes</w:t>
      </w:r>
      <w:proofErr w:type="spellEnd"/>
      <w:r>
        <w:t xml:space="preserve"> Predigt.</w:t>
      </w:r>
    </w:p>
    <w:p w14:paraId="5433CA7B" w14:textId="77777777" w:rsidR="00F76071" w:rsidRDefault="00F76071" w:rsidP="00F76071">
      <w:pPr>
        <w:pStyle w:val="StandardWeb"/>
      </w:pPr>
      <w:proofErr w:type="spellStart"/>
      <w:r>
        <w:t>Wy</w:t>
      </w:r>
      <w:proofErr w:type="spellEnd"/>
      <w:r>
        <w:t xml:space="preserve"> Heiden, </w:t>
      </w:r>
      <w:proofErr w:type="spellStart"/>
      <w:r>
        <w:t>vörhen</w:t>
      </w:r>
      <w:proofErr w:type="spellEnd"/>
      <w:r>
        <w:t xml:space="preserve"> </w:t>
      </w:r>
      <w:proofErr w:type="spellStart"/>
      <w:r>
        <w:t>affgewant</w:t>
      </w:r>
      <w:proofErr w:type="spellEnd"/>
      <w:r>
        <w:br/>
        <w:t xml:space="preserve">van Gades Rick </w:t>
      </w:r>
      <w:proofErr w:type="spellStart"/>
      <w:r>
        <w:t>vnd</w:t>
      </w:r>
      <w:proofErr w:type="spellEnd"/>
      <w:r>
        <w:t xml:space="preserve"> </w:t>
      </w:r>
      <w:proofErr w:type="spellStart"/>
      <w:r>
        <w:t>gnaden</w:t>
      </w:r>
      <w:proofErr w:type="spellEnd"/>
      <w:r>
        <w:t>,</w:t>
      </w:r>
      <w:r>
        <w:br/>
        <w:t xml:space="preserve">Nu </w:t>
      </w:r>
      <w:proofErr w:type="spellStart"/>
      <w:r>
        <w:t>synt</w:t>
      </w:r>
      <w:proofErr w:type="spellEnd"/>
      <w:r>
        <w:t xml:space="preserve"> </w:t>
      </w:r>
      <w:proofErr w:type="spellStart"/>
      <w:r>
        <w:t>Godt</w:t>
      </w:r>
      <w:proofErr w:type="spellEnd"/>
      <w:r>
        <w:t xml:space="preserve"> </w:t>
      </w:r>
      <w:proofErr w:type="spellStart"/>
      <w:r>
        <w:t>lof</w:t>
      </w:r>
      <w:proofErr w:type="spellEnd"/>
      <w:r>
        <w:t xml:space="preserve"> </w:t>
      </w:r>
      <w:proofErr w:type="spellStart"/>
      <w:r>
        <w:t>ock</w:t>
      </w:r>
      <w:proofErr w:type="spellEnd"/>
      <w:r>
        <w:t xml:space="preserve"> </w:t>
      </w:r>
      <w:proofErr w:type="spellStart"/>
      <w:r>
        <w:t>wol</w:t>
      </w:r>
      <w:proofErr w:type="spellEnd"/>
      <w:r>
        <w:t xml:space="preserve"> </w:t>
      </w:r>
      <w:proofErr w:type="spellStart"/>
      <w:r>
        <w:t>bekant</w:t>
      </w:r>
      <w:proofErr w:type="spellEnd"/>
      <w:r>
        <w:t>,</w:t>
      </w:r>
      <w:r>
        <w:br/>
        <w:t xml:space="preserve">he </w:t>
      </w:r>
      <w:proofErr w:type="spellStart"/>
      <w:r>
        <w:t>hefft</w:t>
      </w:r>
      <w:proofErr w:type="spellEnd"/>
      <w:r>
        <w:t xml:space="preserve"> </w:t>
      </w:r>
      <w:proofErr w:type="spellStart"/>
      <w:r>
        <w:t>vns</w:t>
      </w:r>
      <w:proofErr w:type="spellEnd"/>
      <w:r>
        <w:t xml:space="preserve"> </w:t>
      </w:r>
      <w:proofErr w:type="spellStart"/>
      <w:r>
        <w:t>ock</w:t>
      </w:r>
      <w:proofErr w:type="spellEnd"/>
      <w:r>
        <w:t xml:space="preserve"> geladen</w:t>
      </w:r>
      <w:r>
        <w:br/>
      </w:r>
      <w:proofErr w:type="spellStart"/>
      <w:r>
        <w:t>Tho</w:t>
      </w:r>
      <w:proofErr w:type="spellEnd"/>
      <w:r>
        <w:t xml:space="preserve"> </w:t>
      </w:r>
      <w:proofErr w:type="spellStart"/>
      <w:r>
        <w:t>sinem</w:t>
      </w:r>
      <w:proofErr w:type="spellEnd"/>
      <w:r>
        <w:t xml:space="preserve"> </w:t>
      </w:r>
      <w:proofErr w:type="spellStart"/>
      <w:r>
        <w:t>groten</w:t>
      </w:r>
      <w:proofErr w:type="spellEnd"/>
      <w:r>
        <w:t xml:space="preserve"> </w:t>
      </w:r>
      <w:proofErr w:type="spellStart"/>
      <w:r>
        <w:t>Auentmal</w:t>
      </w:r>
      <w:proofErr w:type="spellEnd"/>
      <w:r>
        <w:t>,</w:t>
      </w:r>
      <w:r>
        <w:br/>
      </w:r>
      <w:proofErr w:type="spellStart"/>
      <w:r>
        <w:t>vnd</w:t>
      </w:r>
      <w:proofErr w:type="spellEnd"/>
      <w:r>
        <w:t xml:space="preserve"> </w:t>
      </w:r>
      <w:proofErr w:type="spellStart"/>
      <w:r>
        <w:t>schölen</w:t>
      </w:r>
      <w:proofErr w:type="spellEnd"/>
      <w:r>
        <w:t xml:space="preserve"> in des </w:t>
      </w:r>
      <w:proofErr w:type="spellStart"/>
      <w:r>
        <w:t>Hemmels</w:t>
      </w:r>
      <w:proofErr w:type="spellEnd"/>
      <w:r>
        <w:t xml:space="preserve"> Sael</w:t>
      </w:r>
      <w:r>
        <w:br/>
        <w:t xml:space="preserve">mit </w:t>
      </w:r>
      <w:proofErr w:type="spellStart"/>
      <w:r>
        <w:t>eme</w:t>
      </w:r>
      <w:proofErr w:type="spellEnd"/>
      <w:r>
        <w:t xml:space="preserve"> </w:t>
      </w:r>
      <w:proofErr w:type="spellStart"/>
      <w:r>
        <w:t>ewich</w:t>
      </w:r>
      <w:proofErr w:type="spellEnd"/>
      <w:r>
        <w:t xml:space="preserve"> </w:t>
      </w:r>
      <w:proofErr w:type="spellStart"/>
      <w:r>
        <w:t>leeuen</w:t>
      </w:r>
      <w:proofErr w:type="spellEnd"/>
      <w:r>
        <w:t>.</w:t>
      </w:r>
    </w:p>
    <w:p w14:paraId="61EBC3C6" w14:textId="77777777" w:rsidR="00F76071" w:rsidRDefault="00F76071" w:rsidP="00F76071">
      <w:pPr>
        <w:pStyle w:val="StandardWeb"/>
      </w:pPr>
      <w:r>
        <w:t xml:space="preserve">De Herr </w:t>
      </w:r>
      <w:proofErr w:type="spellStart"/>
      <w:r>
        <w:t>vns</w:t>
      </w:r>
      <w:proofErr w:type="spellEnd"/>
      <w:r>
        <w:t xml:space="preserve"> </w:t>
      </w:r>
      <w:proofErr w:type="spellStart"/>
      <w:r>
        <w:t>ock</w:t>
      </w:r>
      <w:proofErr w:type="spellEnd"/>
      <w:r>
        <w:t xml:space="preserve"> ein </w:t>
      </w:r>
      <w:proofErr w:type="spellStart"/>
      <w:r>
        <w:t>Crutz</w:t>
      </w:r>
      <w:proofErr w:type="spellEnd"/>
      <w:r>
        <w:t xml:space="preserve"> </w:t>
      </w:r>
      <w:proofErr w:type="spellStart"/>
      <w:r>
        <w:t>uplecht</w:t>
      </w:r>
      <w:proofErr w:type="spellEnd"/>
      <w:r>
        <w:t>,</w:t>
      </w:r>
      <w:r>
        <w:br/>
        <w:t xml:space="preserve">dat </w:t>
      </w:r>
      <w:proofErr w:type="spellStart"/>
      <w:r>
        <w:t>deit</w:t>
      </w:r>
      <w:proofErr w:type="spellEnd"/>
      <w:r>
        <w:t xml:space="preserve"> he </w:t>
      </w:r>
      <w:proofErr w:type="spellStart"/>
      <w:r>
        <w:t>vns</w:t>
      </w:r>
      <w:proofErr w:type="spellEnd"/>
      <w:r>
        <w:t xml:space="preserve"> </w:t>
      </w:r>
      <w:proofErr w:type="spellStart"/>
      <w:r>
        <w:t>thom</w:t>
      </w:r>
      <w:proofErr w:type="spellEnd"/>
      <w:r>
        <w:t xml:space="preserve"> besten,</w:t>
      </w:r>
      <w:r>
        <w:br/>
      </w:r>
      <w:proofErr w:type="spellStart"/>
      <w:r>
        <w:t>Vp</w:t>
      </w:r>
      <w:proofErr w:type="spellEnd"/>
      <w:r>
        <w:t xml:space="preserve"> dat he </w:t>
      </w:r>
      <w:proofErr w:type="spellStart"/>
      <w:r>
        <w:t>vns</w:t>
      </w:r>
      <w:proofErr w:type="spellEnd"/>
      <w:r>
        <w:t xml:space="preserve"> so </w:t>
      </w:r>
      <w:proofErr w:type="spellStart"/>
      <w:r>
        <w:t>brenge</w:t>
      </w:r>
      <w:proofErr w:type="spellEnd"/>
      <w:r>
        <w:t xml:space="preserve"> </w:t>
      </w:r>
      <w:proofErr w:type="spellStart"/>
      <w:r>
        <w:t>to</w:t>
      </w:r>
      <w:proofErr w:type="spellEnd"/>
      <w:r>
        <w:t xml:space="preserve"> recht</w:t>
      </w:r>
      <w:r>
        <w:br/>
      </w:r>
      <w:proofErr w:type="spellStart"/>
      <w:r>
        <w:t>vnd</w:t>
      </w:r>
      <w:proofErr w:type="spellEnd"/>
      <w:r>
        <w:t xml:space="preserve"> </w:t>
      </w:r>
      <w:proofErr w:type="spellStart"/>
      <w:r>
        <w:t>help</w:t>
      </w:r>
      <w:proofErr w:type="spellEnd"/>
      <w:r>
        <w:t xml:space="preserve"> </w:t>
      </w:r>
      <w:proofErr w:type="spellStart"/>
      <w:r>
        <w:t>vns</w:t>
      </w:r>
      <w:proofErr w:type="spellEnd"/>
      <w:r>
        <w:t xml:space="preserve"> doch </w:t>
      </w:r>
      <w:proofErr w:type="spellStart"/>
      <w:r>
        <w:t>thom</w:t>
      </w:r>
      <w:proofErr w:type="spellEnd"/>
      <w:r>
        <w:t xml:space="preserve"> besten:</w:t>
      </w:r>
      <w:r>
        <w:br/>
        <w:t xml:space="preserve">Wes </w:t>
      </w:r>
      <w:proofErr w:type="spellStart"/>
      <w:r>
        <w:t>men</w:t>
      </w:r>
      <w:proofErr w:type="spellEnd"/>
      <w:r>
        <w:t xml:space="preserve"> </w:t>
      </w:r>
      <w:proofErr w:type="spellStart"/>
      <w:r>
        <w:t>geduldich</w:t>
      </w:r>
      <w:proofErr w:type="spellEnd"/>
      <w:r>
        <w:t xml:space="preserve"> im elend:</w:t>
      </w:r>
      <w:r>
        <w:br/>
        <w:t xml:space="preserve">dat </w:t>
      </w:r>
      <w:proofErr w:type="spellStart"/>
      <w:r>
        <w:t>Crutz</w:t>
      </w:r>
      <w:proofErr w:type="spellEnd"/>
      <w:r>
        <w:t xml:space="preserve"> ein </w:t>
      </w:r>
      <w:proofErr w:type="spellStart"/>
      <w:r>
        <w:t>werck</w:t>
      </w:r>
      <w:proofErr w:type="spellEnd"/>
      <w:r>
        <w:t xml:space="preserve"> </w:t>
      </w:r>
      <w:proofErr w:type="spellStart"/>
      <w:r>
        <w:t>is</w:t>
      </w:r>
      <w:proofErr w:type="spellEnd"/>
      <w:r>
        <w:t xml:space="preserve"> </w:t>
      </w:r>
      <w:proofErr w:type="spellStart"/>
      <w:r>
        <w:t>siner</w:t>
      </w:r>
      <w:proofErr w:type="spellEnd"/>
      <w:r>
        <w:t xml:space="preserve"> </w:t>
      </w:r>
      <w:proofErr w:type="spellStart"/>
      <w:r>
        <w:t>hend</w:t>
      </w:r>
      <w:proofErr w:type="spellEnd"/>
      <w:r>
        <w:t>,</w:t>
      </w:r>
      <w:r>
        <w:br/>
        <w:t xml:space="preserve">dat rechte Christen </w:t>
      </w:r>
      <w:proofErr w:type="spellStart"/>
      <w:r>
        <w:t>maket</w:t>
      </w:r>
      <w:proofErr w:type="spellEnd"/>
      <w:r>
        <w:t>.</w:t>
      </w:r>
    </w:p>
    <w:p w14:paraId="2CC25CC5" w14:textId="77777777" w:rsidR="00F76071" w:rsidRDefault="00F76071" w:rsidP="00F76071">
      <w:pPr>
        <w:pStyle w:val="StandardWeb"/>
      </w:pPr>
      <w:r>
        <w:t xml:space="preserve">De </w:t>
      </w:r>
      <w:proofErr w:type="spellStart"/>
      <w:r>
        <w:t>Ogen</w:t>
      </w:r>
      <w:proofErr w:type="spellEnd"/>
      <w:r>
        <w:t xml:space="preserve"> der </w:t>
      </w:r>
      <w:proofErr w:type="spellStart"/>
      <w:r>
        <w:t>Barmherticheit</w:t>
      </w:r>
      <w:proofErr w:type="spellEnd"/>
      <w:r>
        <w:br/>
      </w:r>
      <w:proofErr w:type="spellStart"/>
      <w:r>
        <w:t>Godt</w:t>
      </w:r>
      <w:proofErr w:type="spellEnd"/>
      <w:r>
        <w:t xml:space="preserve"> </w:t>
      </w:r>
      <w:proofErr w:type="spellStart"/>
      <w:r>
        <w:t>tho</w:t>
      </w:r>
      <w:proofErr w:type="spellEnd"/>
      <w:r>
        <w:t xml:space="preserve"> </w:t>
      </w:r>
      <w:proofErr w:type="spellStart"/>
      <w:r>
        <w:t>sinem</w:t>
      </w:r>
      <w:proofErr w:type="spellEnd"/>
      <w:r>
        <w:t xml:space="preserve"> </w:t>
      </w:r>
      <w:proofErr w:type="spellStart"/>
      <w:r>
        <w:t>Volcke</w:t>
      </w:r>
      <w:proofErr w:type="spellEnd"/>
      <w:r>
        <w:t xml:space="preserve"> wendet</w:t>
      </w:r>
      <w:r>
        <w:br/>
      </w:r>
      <w:proofErr w:type="spellStart"/>
      <w:r>
        <w:t>Vnnd</w:t>
      </w:r>
      <w:proofErr w:type="spellEnd"/>
      <w:r>
        <w:t xml:space="preserve"> </w:t>
      </w:r>
      <w:proofErr w:type="spellStart"/>
      <w:r>
        <w:t>helpet</w:t>
      </w:r>
      <w:proofErr w:type="spellEnd"/>
      <w:r>
        <w:t xml:space="preserve"> </w:t>
      </w:r>
      <w:proofErr w:type="spellStart"/>
      <w:r>
        <w:t>em</w:t>
      </w:r>
      <w:proofErr w:type="spellEnd"/>
      <w:r>
        <w:t xml:space="preserve"> </w:t>
      </w:r>
      <w:proofErr w:type="spellStart"/>
      <w:r>
        <w:t>vth</w:t>
      </w:r>
      <w:proofErr w:type="spellEnd"/>
      <w:r>
        <w:t xml:space="preserve"> allem </w:t>
      </w:r>
      <w:proofErr w:type="spellStart"/>
      <w:r>
        <w:t>leidt</w:t>
      </w:r>
      <w:proofErr w:type="spellEnd"/>
      <w:r>
        <w:t>,</w:t>
      </w:r>
      <w:r>
        <w:br/>
      </w:r>
      <w:proofErr w:type="spellStart"/>
      <w:r>
        <w:t>erlösinge</w:t>
      </w:r>
      <w:proofErr w:type="spellEnd"/>
      <w:r>
        <w:t xml:space="preserve"> he en sendet,</w:t>
      </w:r>
      <w:r>
        <w:br/>
        <w:t xml:space="preserve">De </w:t>
      </w:r>
      <w:proofErr w:type="spellStart"/>
      <w:r>
        <w:t>thogesechte</w:t>
      </w:r>
      <w:proofErr w:type="spellEnd"/>
      <w:r>
        <w:t xml:space="preserve"> </w:t>
      </w:r>
      <w:proofErr w:type="spellStart"/>
      <w:r>
        <w:t>tröstlick</w:t>
      </w:r>
      <w:proofErr w:type="spellEnd"/>
      <w:r>
        <w:t xml:space="preserve"> Bund</w:t>
      </w:r>
      <w:r>
        <w:br/>
        <w:t xml:space="preserve">wert </w:t>
      </w:r>
      <w:proofErr w:type="spellStart"/>
      <w:r>
        <w:t>vphören</w:t>
      </w:r>
      <w:proofErr w:type="spellEnd"/>
      <w:r>
        <w:t xml:space="preserve"> </w:t>
      </w:r>
      <w:proofErr w:type="spellStart"/>
      <w:r>
        <w:t>tho</w:t>
      </w:r>
      <w:proofErr w:type="spellEnd"/>
      <w:r>
        <w:t xml:space="preserve"> </w:t>
      </w:r>
      <w:proofErr w:type="spellStart"/>
      <w:r>
        <w:t>nener</w:t>
      </w:r>
      <w:proofErr w:type="spellEnd"/>
      <w:r>
        <w:t xml:space="preserve"> </w:t>
      </w:r>
      <w:proofErr w:type="spellStart"/>
      <w:r>
        <w:t>stundt</w:t>
      </w:r>
      <w:proofErr w:type="spellEnd"/>
      <w:r>
        <w:t>,</w:t>
      </w:r>
      <w:r>
        <w:br/>
        <w:t xml:space="preserve">he </w:t>
      </w:r>
      <w:proofErr w:type="spellStart"/>
      <w:r>
        <w:t>ewichlick</w:t>
      </w:r>
      <w:proofErr w:type="spellEnd"/>
      <w:r>
        <w:t xml:space="preserve"> wert </w:t>
      </w:r>
      <w:proofErr w:type="spellStart"/>
      <w:r>
        <w:t>bliuen</w:t>
      </w:r>
      <w:proofErr w:type="spellEnd"/>
      <w:r>
        <w:t>.</w:t>
      </w:r>
    </w:p>
    <w:p w14:paraId="376DC33D" w14:textId="77777777" w:rsidR="00F76071" w:rsidRDefault="00F76071" w:rsidP="00F76071">
      <w:pPr>
        <w:pStyle w:val="StandardWeb"/>
      </w:pPr>
      <w:proofErr w:type="spellStart"/>
      <w:r>
        <w:t>Ock</w:t>
      </w:r>
      <w:proofErr w:type="spellEnd"/>
      <w:r>
        <w:t xml:space="preserve"> </w:t>
      </w:r>
      <w:proofErr w:type="spellStart"/>
      <w:r>
        <w:t>hefft</w:t>
      </w:r>
      <w:proofErr w:type="spellEnd"/>
      <w:r>
        <w:t xml:space="preserve"> </w:t>
      </w:r>
      <w:proofErr w:type="spellStart"/>
      <w:r>
        <w:t>vns</w:t>
      </w:r>
      <w:proofErr w:type="spellEnd"/>
      <w:r>
        <w:t xml:space="preserve"> </w:t>
      </w:r>
      <w:proofErr w:type="spellStart"/>
      <w:r>
        <w:t>vörgeschreuen</w:t>
      </w:r>
      <w:proofErr w:type="spellEnd"/>
      <w:r>
        <w:t xml:space="preserve"> </w:t>
      </w:r>
      <w:proofErr w:type="spellStart"/>
      <w:r>
        <w:t>Godt</w:t>
      </w:r>
      <w:proofErr w:type="spellEnd"/>
      <w:r>
        <w:t>,</w:t>
      </w:r>
      <w:r>
        <w:br/>
        <w:t xml:space="preserve">wo </w:t>
      </w:r>
      <w:proofErr w:type="spellStart"/>
      <w:r>
        <w:t>wy</w:t>
      </w:r>
      <w:proofErr w:type="spellEnd"/>
      <w:r>
        <w:t xml:space="preserve"> </w:t>
      </w:r>
      <w:proofErr w:type="spellStart"/>
      <w:r>
        <w:t>hyr</w:t>
      </w:r>
      <w:proofErr w:type="spellEnd"/>
      <w:r>
        <w:t xml:space="preserve"> </w:t>
      </w:r>
      <w:proofErr w:type="spellStart"/>
      <w:r>
        <w:t>schölen</w:t>
      </w:r>
      <w:proofErr w:type="spellEnd"/>
      <w:r>
        <w:t xml:space="preserve"> </w:t>
      </w:r>
      <w:proofErr w:type="spellStart"/>
      <w:r>
        <w:t>leeuen</w:t>
      </w:r>
      <w:proofErr w:type="spellEnd"/>
      <w:r>
        <w:t>,</w:t>
      </w:r>
      <w:r>
        <w:br/>
      </w:r>
      <w:proofErr w:type="spellStart"/>
      <w:r>
        <w:t>Vnd</w:t>
      </w:r>
      <w:proofErr w:type="spellEnd"/>
      <w:r>
        <w:t xml:space="preserve"> </w:t>
      </w:r>
      <w:proofErr w:type="spellStart"/>
      <w:r>
        <w:t>vörgestellet</w:t>
      </w:r>
      <w:proofErr w:type="spellEnd"/>
      <w:r>
        <w:t xml:space="preserve"> sine </w:t>
      </w:r>
      <w:proofErr w:type="spellStart"/>
      <w:r>
        <w:t>gehodt</w:t>
      </w:r>
      <w:proofErr w:type="spellEnd"/>
      <w:r>
        <w:t>,</w:t>
      </w:r>
      <w:r>
        <w:br/>
      </w:r>
      <w:proofErr w:type="spellStart"/>
      <w:r>
        <w:t>darna</w:t>
      </w:r>
      <w:proofErr w:type="spellEnd"/>
      <w:r>
        <w:t xml:space="preserve"> </w:t>
      </w:r>
      <w:proofErr w:type="spellStart"/>
      <w:r>
        <w:t>wy</w:t>
      </w:r>
      <w:proofErr w:type="spellEnd"/>
      <w:r>
        <w:t xml:space="preserve"> </w:t>
      </w:r>
      <w:proofErr w:type="spellStart"/>
      <w:r>
        <w:t>schöelen</w:t>
      </w:r>
      <w:proofErr w:type="spellEnd"/>
      <w:r>
        <w:t xml:space="preserve"> streuen;</w:t>
      </w:r>
      <w:r>
        <w:br/>
        <w:t xml:space="preserve">Allein </w:t>
      </w:r>
      <w:proofErr w:type="spellStart"/>
      <w:r>
        <w:t>men</w:t>
      </w:r>
      <w:proofErr w:type="spellEnd"/>
      <w:r>
        <w:t xml:space="preserve"> in den Baden </w:t>
      </w:r>
      <w:proofErr w:type="spellStart"/>
      <w:r>
        <w:t>sindt</w:t>
      </w:r>
      <w:proofErr w:type="spellEnd"/>
      <w:r>
        <w:t>,</w:t>
      </w:r>
      <w:r>
        <w:br/>
      </w:r>
      <w:proofErr w:type="spellStart"/>
      <w:r>
        <w:t>wat</w:t>
      </w:r>
      <w:proofErr w:type="spellEnd"/>
      <w:r>
        <w:t xml:space="preserve"> rechte </w:t>
      </w:r>
      <w:proofErr w:type="spellStart"/>
      <w:r>
        <w:t>gude</w:t>
      </w:r>
      <w:proofErr w:type="spellEnd"/>
      <w:r>
        <w:t xml:space="preserve"> </w:t>
      </w:r>
      <w:proofErr w:type="spellStart"/>
      <w:r>
        <w:t>wercke</w:t>
      </w:r>
      <w:proofErr w:type="spellEnd"/>
      <w:r>
        <w:t xml:space="preserve"> </w:t>
      </w:r>
      <w:proofErr w:type="spellStart"/>
      <w:r>
        <w:t>synt</w:t>
      </w:r>
      <w:proofErr w:type="spellEnd"/>
      <w:r>
        <w:t>,</w:t>
      </w:r>
      <w:r>
        <w:br/>
      </w:r>
      <w:proofErr w:type="spellStart"/>
      <w:r>
        <w:t>darmit</w:t>
      </w:r>
      <w:proofErr w:type="spellEnd"/>
      <w:r>
        <w:t xml:space="preserve"> </w:t>
      </w:r>
      <w:proofErr w:type="spellStart"/>
      <w:r>
        <w:t>men</w:t>
      </w:r>
      <w:proofErr w:type="spellEnd"/>
      <w:r>
        <w:t xml:space="preserve"> </w:t>
      </w:r>
      <w:proofErr w:type="spellStart"/>
      <w:r>
        <w:t>Godt</w:t>
      </w:r>
      <w:proofErr w:type="spellEnd"/>
      <w:r>
        <w:t xml:space="preserve"> </w:t>
      </w:r>
      <w:proofErr w:type="spellStart"/>
      <w:r>
        <w:t>kan</w:t>
      </w:r>
      <w:proofErr w:type="spellEnd"/>
      <w:r>
        <w:t xml:space="preserve"> denen.</w:t>
      </w:r>
    </w:p>
    <w:p w14:paraId="08E7D48E" w14:textId="77777777" w:rsidR="00F76071" w:rsidRDefault="00F76071" w:rsidP="00F76071">
      <w:pPr>
        <w:pStyle w:val="StandardWeb"/>
      </w:pPr>
      <w:proofErr w:type="spellStart"/>
      <w:r>
        <w:t>Jümmer</w:t>
      </w:r>
      <w:proofErr w:type="spellEnd"/>
      <w:r>
        <w:t xml:space="preserve"> </w:t>
      </w:r>
      <w:proofErr w:type="spellStart"/>
      <w:r>
        <w:t>vnd</w:t>
      </w:r>
      <w:proofErr w:type="spellEnd"/>
      <w:r>
        <w:t xml:space="preserve"> </w:t>
      </w:r>
      <w:proofErr w:type="spellStart"/>
      <w:r>
        <w:t>ewichlick</w:t>
      </w:r>
      <w:proofErr w:type="spellEnd"/>
      <w:r>
        <w:t xml:space="preserve"> </w:t>
      </w:r>
      <w:proofErr w:type="spellStart"/>
      <w:r>
        <w:t>erhölt</w:t>
      </w:r>
      <w:proofErr w:type="spellEnd"/>
      <w:r>
        <w:br/>
      </w:r>
      <w:proofErr w:type="spellStart"/>
      <w:r>
        <w:t>Godt</w:t>
      </w:r>
      <w:proofErr w:type="spellEnd"/>
      <w:r>
        <w:t xml:space="preserve"> </w:t>
      </w:r>
      <w:proofErr w:type="spellStart"/>
      <w:r>
        <w:t>syn</w:t>
      </w:r>
      <w:proofErr w:type="spellEnd"/>
      <w:r>
        <w:t xml:space="preserve"> </w:t>
      </w:r>
      <w:proofErr w:type="spellStart"/>
      <w:r>
        <w:t>wort</w:t>
      </w:r>
      <w:proofErr w:type="spellEnd"/>
      <w:r>
        <w:t xml:space="preserve"> </w:t>
      </w:r>
      <w:proofErr w:type="spellStart"/>
      <w:r>
        <w:t>vnd</w:t>
      </w:r>
      <w:proofErr w:type="spellEnd"/>
      <w:r>
        <w:t xml:space="preserve"> sine </w:t>
      </w:r>
      <w:proofErr w:type="spellStart"/>
      <w:r>
        <w:t>wercke</w:t>
      </w:r>
      <w:proofErr w:type="spellEnd"/>
      <w:r>
        <w:t>:</w:t>
      </w:r>
      <w:r>
        <w:br/>
        <w:t xml:space="preserve">All </w:t>
      </w:r>
      <w:proofErr w:type="spellStart"/>
      <w:r>
        <w:t>dauent</w:t>
      </w:r>
      <w:proofErr w:type="spellEnd"/>
      <w:r>
        <w:t xml:space="preserve"> der </w:t>
      </w:r>
      <w:proofErr w:type="spellStart"/>
      <w:r>
        <w:t>ergrimmeten</w:t>
      </w:r>
      <w:proofErr w:type="spellEnd"/>
      <w:r>
        <w:t xml:space="preserve"> </w:t>
      </w:r>
      <w:proofErr w:type="spellStart"/>
      <w:r>
        <w:t>welt</w:t>
      </w:r>
      <w:proofErr w:type="spellEnd"/>
      <w:r>
        <w:t>,</w:t>
      </w:r>
      <w:r>
        <w:br/>
        <w:t xml:space="preserve">all </w:t>
      </w:r>
      <w:proofErr w:type="spellStart"/>
      <w:r>
        <w:t>ere</w:t>
      </w:r>
      <w:proofErr w:type="spellEnd"/>
      <w:r>
        <w:t xml:space="preserve">, macht </w:t>
      </w:r>
      <w:proofErr w:type="spellStart"/>
      <w:r>
        <w:t>vnd</w:t>
      </w:r>
      <w:proofErr w:type="spellEnd"/>
      <w:r>
        <w:t xml:space="preserve"> </w:t>
      </w:r>
      <w:proofErr w:type="spellStart"/>
      <w:r>
        <w:t>stercke</w:t>
      </w:r>
      <w:proofErr w:type="spellEnd"/>
      <w:r>
        <w:t>,</w:t>
      </w:r>
      <w:r>
        <w:br/>
      </w:r>
      <w:proofErr w:type="spellStart"/>
      <w:r>
        <w:t>Ock</w:t>
      </w:r>
      <w:proofErr w:type="spellEnd"/>
      <w:r>
        <w:t xml:space="preserve"> </w:t>
      </w:r>
      <w:proofErr w:type="spellStart"/>
      <w:r>
        <w:t>düuel</w:t>
      </w:r>
      <w:proofErr w:type="spellEnd"/>
      <w:r>
        <w:t xml:space="preserve"> </w:t>
      </w:r>
      <w:proofErr w:type="spellStart"/>
      <w:r>
        <w:t>vnd</w:t>
      </w:r>
      <w:proofErr w:type="spellEnd"/>
      <w:r>
        <w:t xml:space="preserve"> der hellen </w:t>
      </w:r>
      <w:proofErr w:type="spellStart"/>
      <w:r>
        <w:t>port</w:t>
      </w:r>
      <w:proofErr w:type="spellEnd"/>
      <w:r>
        <w:br/>
        <w:t xml:space="preserve">wert nicht </w:t>
      </w:r>
      <w:proofErr w:type="spellStart"/>
      <w:r>
        <w:t>vmbstöten</w:t>
      </w:r>
      <w:proofErr w:type="spellEnd"/>
      <w:r>
        <w:t xml:space="preserve"> Gades </w:t>
      </w:r>
      <w:proofErr w:type="spellStart"/>
      <w:r>
        <w:t>wort</w:t>
      </w:r>
      <w:proofErr w:type="spellEnd"/>
      <w:r>
        <w:t>,</w:t>
      </w:r>
      <w:r>
        <w:br/>
      </w:r>
      <w:proofErr w:type="spellStart"/>
      <w:r>
        <w:t>Godt</w:t>
      </w:r>
      <w:proofErr w:type="spellEnd"/>
      <w:r>
        <w:t xml:space="preserve"> wert </w:t>
      </w:r>
      <w:proofErr w:type="spellStart"/>
      <w:r>
        <w:t>jdt</w:t>
      </w:r>
      <w:proofErr w:type="spellEnd"/>
      <w:r>
        <w:t xml:space="preserve"> </w:t>
      </w:r>
      <w:proofErr w:type="spellStart"/>
      <w:r>
        <w:t>wol</w:t>
      </w:r>
      <w:proofErr w:type="spellEnd"/>
      <w:r>
        <w:t xml:space="preserve"> </w:t>
      </w:r>
      <w:proofErr w:type="spellStart"/>
      <w:r>
        <w:t>voruechten</w:t>
      </w:r>
      <w:proofErr w:type="spellEnd"/>
      <w:r>
        <w:t>.</w:t>
      </w:r>
    </w:p>
    <w:p w14:paraId="40D1F373" w14:textId="77777777" w:rsidR="00F76071" w:rsidRDefault="00F76071" w:rsidP="00F76071">
      <w:pPr>
        <w:pStyle w:val="StandardWeb"/>
      </w:pPr>
      <w:r>
        <w:t xml:space="preserve">Groth </w:t>
      </w:r>
      <w:proofErr w:type="spellStart"/>
      <w:r>
        <w:t>ys</w:t>
      </w:r>
      <w:proofErr w:type="spellEnd"/>
      <w:r>
        <w:t xml:space="preserve"> de Here </w:t>
      </w:r>
      <w:proofErr w:type="spellStart"/>
      <w:r>
        <w:t>vnse</w:t>
      </w:r>
      <w:proofErr w:type="spellEnd"/>
      <w:r>
        <w:t xml:space="preserve"> </w:t>
      </w:r>
      <w:proofErr w:type="spellStart"/>
      <w:r>
        <w:t>Godtm</w:t>
      </w:r>
      <w:proofErr w:type="spellEnd"/>
      <w:r>
        <w:br/>
        <w:t xml:space="preserve">sine </w:t>
      </w:r>
      <w:proofErr w:type="spellStart"/>
      <w:r>
        <w:t>wercke</w:t>
      </w:r>
      <w:proofErr w:type="spellEnd"/>
      <w:r>
        <w:t xml:space="preserve"> </w:t>
      </w:r>
      <w:proofErr w:type="spellStart"/>
      <w:r>
        <w:t>synt</w:t>
      </w:r>
      <w:proofErr w:type="spellEnd"/>
      <w:r>
        <w:t xml:space="preserve"> </w:t>
      </w:r>
      <w:proofErr w:type="spellStart"/>
      <w:r>
        <w:t>vnertellick</w:t>
      </w:r>
      <w:proofErr w:type="spellEnd"/>
      <w:r>
        <w:t>,</w:t>
      </w:r>
      <w:r>
        <w:br/>
        <w:t xml:space="preserve">Den </w:t>
      </w:r>
      <w:proofErr w:type="spellStart"/>
      <w:r>
        <w:t>namen</w:t>
      </w:r>
      <w:proofErr w:type="spellEnd"/>
      <w:r>
        <w:t xml:space="preserve"> </w:t>
      </w:r>
      <w:proofErr w:type="spellStart"/>
      <w:r>
        <w:t>hefft</w:t>
      </w:r>
      <w:proofErr w:type="spellEnd"/>
      <w:r>
        <w:t xml:space="preserve"> he mit der </w:t>
      </w:r>
      <w:proofErr w:type="spellStart"/>
      <w:r>
        <w:t>dadt</w:t>
      </w:r>
      <w:proofErr w:type="spellEnd"/>
      <w:r>
        <w:t>,</w:t>
      </w:r>
      <w:r>
        <w:br/>
        <w:t xml:space="preserve">he </w:t>
      </w:r>
      <w:proofErr w:type="spellStart"/>
      <w:r>
        <w:t>herlick</w:t>
      </w:r>
      <w:proofErr w:type="spellEnd"/>
      <w:r>
        <w:t xml:space="preserve"> </w:t>
      </w:r>
      <w:proofErr w:type="spellStart"/>
      <w:r>
        <w:t>ys</w:t>
      </w:r>
      <w:proofErr w:type="spellEnd"/>
      <w:r>
        <w:t xml:space="preserve"> </w:t>
      </w:r>
      <w:proofErr w:type="spellStart"/>
      <w:r>
        <w:t>vnd</w:t>
      </w:r>
      <w:proofErr w:type="spellEnd"/>
      <w:r>
        <w:t xml:space="preserve"> </w:t>
      </w:r>
      <w:proofErr w:type="spellStart"/>
      <w:r>
        <w:t>hillich</w:t>
      </w:r>
      <w:proofErr w:type="spellEnd"/>
      <w:r>
        <w:t>:</w:t>
      </w:r>
      <w:r>
        <w:br/>
      </w:r>
      <w:proofErr w:type="spellStart"/>
      <w:r>
        <w:t>Densuluen</w:t>
      </w:r>
      <w:proofErr w:type="spellEnd"/>
      <w:r>
        <w:t xml:space="preserve"> waren </w:t>
      </w:r>
      <w:proofErr w:type="spellStart"/>
      <w:r>
        <w:t>Godt</w:t>
      </w:r>
      <w:proofErr w:type="spellEnd"/>
      <w:r>
        <w:t xml:space="preserve"> </w:t>
      </w:r>
      <w:proofErr w:type="spellStart"/>
      <w:r>
        <w:t>vnd</w:t>
      </w:r>
      <w:proofErr w:type="spellEnd"/>
      <w:r>
        <w:t xml:space="preserve"> Herrn</w:t>
      </w:r>
      <w:r>
        <w:br/>
        <w:t xml:space="preserve">schalt fürchten, denen </w:t>
      </w:r>
      <w:proofErr w:type="spellStart"/>
      <w:r>
        <w:t>vnd</w:t>
      </w:r>
      <w:proofErr w:type="spellEnd"/>
      <w:r>
        <w:t xml:space="preserve"> ehren,</w:t>
      </w:r>
      <w:r>
        <w:br/>
        <w:t xml:space="preserve">dat </w:t>
      </w:r>
      <w:proofErr w:type="spellStart"/>
      <w:r>
        <w:t>ys</w:t>
      </w:r>
      <w:proofErr w:type="spellEnd"/>
      <w:r>
        <w:t xml:space="preserve"> der </w:t>
      </w:r>
      <w:proofErr w:type="spellStart"/>
      <w:r>
        <w:t>wißheit</w:t>
      </w:r>
      <w:proofErr w:type="spellEnd"/>
      <w:r>
        <w:t xml:space="preserve"> </w:t>
      </w:r>
      <w:proofErr w:type="spellStart"/>
      <w:r>
        <w:t>anfang</w:t>
      </w:r>
      <w:proofErr w:type="spellEnd"/>
      <w:r>
        <w:t>.</w:t>
      </w:r>
    </w:p>
    <w:p w14:paraId="51754E87" w14:textId="77777777" w:rsidR="00F76071" w:rsidRDefault="00F76071" w:rsidP="00F76071">
      <w:pPr>
        <w:pStyle w:val="StandardWeb"/>
      </w:pPr>
      <w:r>
        <w:t xml:space="preserve">In Gades willen her </w:t>
      </w:r>
      <w:proofErr w:type="spellStart"/>
      <w:r>
        <w:t>jnher</w:t>
      </w:r>
      <w:proofErr w:type="spellEnd"/>
      <w:r>
        <w:t xml:space="preserve"> </w:t>
      </w:r>
      <w:proofErr w:type="spellStart"/>
      <w:r>
        <w:t>ghan</w:t>
      </w:r>
      <w:proofErr w:type="spellEnd"/>
      <w:r>
        <w:t>,</w:t>
      </w:r>
      <w:r>
        <w:br/>
        <w:t xml:space="preserve">dat </w:t>
      </w:r>
      <w:proofErr w:type="spellStart"/>
      <w:r>
        <w:t>ys</w:t>
      </w:r>
      <w:proofErr w:type="spellEnd"/>
      <w:r>
        <w:t xml:space="preserve"> eine </w:t>
      </w:r>
      <w:proofErr w:type="spellStart"/>
      <w:r>
        <w:t>fyne</w:t>
      </w:r>
      <w:proofErr w:type="spellEnd"/>
      <w:r>
        <w:t xml:space="preserve"> </w:t>
      </w:r>
      <w:proofErr w:type="spellStart"/>
      <w:r>
        <w:t>klockheit</w:t>
      </w:r>
      <w:proofErr w:type="spellEnd"/>
      <w:r>
        <w:t>,</w:t>
      </w:r>
      <w:r>
        <w:br/>
      </w:r>
      <w:proofErr w:type="spellStart"/>
      <w:r>
        <w:t>Vnd</w:t>
      </w:r>
      <w:proofErr w:type="spellEnd"/>
      <w:r>
        <w:t xml:space="preserve"> Gades willen recht </w:t>
      </w:r>
      <w:proofErr w:type="spellStart"/>
      <w:r>
        <w:t>vorstan</w:t>
      </w:r>
      <w:proofErr w:type="spellEnd"/>
      <w:r>
        <w:t>,</w:t>
      </w:r>
      <w:r>
        <w:br/>
        <w:t xml:space="preserve">dat </w:t>
      </w:r>
      <w:proofErr w:type="spellStart"/>
      <w:r>
        <w:t>ys</w:t>
      </w:r>
      <w:proofErr w:type="spellEnd"/>
      <w:r>
        <w:t xml:space="preserve"> de höchste </w:t>
      </w:r>
      <w:proofErr w:type="spellStart"/>
      <w:r>
        <w:t>wißheit</w:t>
      </w:r>
      <w:proofErr w:type="spellEnd"/>
      <w:r>
        <w:t>!</w:t>
      </w:r>
      <w:r>
        <w:br/>
      </w:r>
      <w:proofErr w:type="spellStart"/>
      <w:r>
        <w:t>Idt</w:t>
      </w:r>
      <w:proofErr w:type="spellEnd"/>
      <w:r>
        <w:t xml:space="preserve"> </w:t>
      </w:r>
      <w:proofErr w:type="spellStart"/>
      <w:r>
        <w:t>sy</w:t>
      </w:r>
      <w:proofErr w:type="spellEnd"/>
      <w:r>
        <w:t xml:space="preserve"> </w:t>
      </w:r>
      <w:proofErr w:type="spellStart"/>
      <w:r>
        <w:t>gelauet</w:t>
      </w:r>
      <w:proofErr w:type="spellEnd"/>
      <w:r>
        <w:t xml:space="preserve"> </w:t>
      </w:r>
      <w:proofErr w:type="spellStart"/>
      <w:r>
        <w:t>vnd</w:t>
      </w:r>
      <w:proofErr w:type="spellEnd"/>
      <w:r>
        <w:t xml:space="preserve"> </w:t>
      </w:r>
      <w:proofErr w:type="spellStart"/>
      <w:r>
        <w:t>gepriset</w:t>
      </w:r>
      <w:proofErr w:type="spellEnd"/>
      <w:r>
        <w:br/>
      </w:r>
      <w:proofErr w:type="spellStart"/>
      <w:r>
        <w:t>Godt</w:t>
      </w:r>
      <w:proofErr w:type="spellEnd"/>
      <w:r>
        <w:t xml:space="preserve"> Vader, Son </w:t>
      </w:r>
      <w:proofErr w:type="spellStart"/>
      <w:r>
        <w:t>vnd</w:t>
      </w:r>
      <w:proofErr w:type="spellEnd"/>
      <w:r>
        <w:t xml:space="preserve"> </w:t>
      </w:r>
      <w:proofErr w:type="spellStart"/>
      <w:r>
        <w:t>hillige</w:t>
      </w:r>
      <w:proofErr w:type="spellEnd"/>
      <w:r>
        <w:t xml:space="preserve"> Geist,</w:t>
      </w:r>
      <w:r>
        <w:br/>
      </w:r>
      <w:proofErr w:type="spellStart"/>
      <w:r>
        <w:t>syn</w:t>
      </w:r>
      <w:proofErr w:type="spellEnd"/>
      <w:r>
        <w:t xml:space="preserve"> </w:t>
      </w:r>
      <w:proofErr w:type="spellStart"/>
      <w:r>
        <w:t>loff</w:t>
      </w:r>
      <w:proofErr w:type="spellEnd"/>
      <w:r>
        <w:t xml:space="preserve"> </w:t>
      </w:r>
      <w:proofErr w:type="spellStart"/>
      <w:r>
        <w:t>blifft</w:t>
      </w:r>
      <w:proofErr w:type="spellEnd"/>
      <w:r>
        <w:t xml:space="preserve"> </w:t>
      </w:r>
      <w:proofErr w:type="spellStart"/>
      <w:r>
        <w:t>ewich</w:t>
      </w:r>
      <w:proofErr w:type="spellEnd"/>
      <w:r>
        <w:t>, Amen.</w:t>
      </w:r>
    </w:p>
    <w:p w14:paraId="2487277C" w14:textId="2B3BCB1A" w:rsidR="00F76071" w:rsidRDefault="00F76071" w:rsidP="00F76071">
      <w:pPr>
        <w:pStyle w:val="berschrift1"/>
      </w:pPr>
      <w:r>
        <w:rPr>
          <w:rStyle w:val="screen-reader-text"/>
        </w:rPr>
        <w:t>Der LXXIX Psalm.</w:t>
      </w:r>
      <w:r>
        <w:t xml:space="preserve"> </w:t>
      </w:r>
    </w:p>
    <w:p w14:paraId="5D5198F1" w14:textId="77777777" w:rsidR="00F76071" w:rsidRDefault="00F76071" w:rsidP="00F76071">
      <w:pPr>
        <w:pStyle w:val="StandardWeb"/>
      </w:pPr>
      <w:r>
        <w:t xml:space="preserve">ACh Herr, mit </w:t>
      </w:r>
      <w:proofErr w:type="spellStart"/>
      <w:r>
        <w:t>diner</w:t>
      </w:r>
      <w:proofErr w:type="spellEnd"/>
      <w:r>
        <w:t xml:space="preserve"> </w:t>
      </w:r>
      <w:proofErr w:type="spellStart"/>
      <w:r>
        <w:t>hülp</w:t>
      </w:r>
      <w:proofErr w:type="spellEnd"/>
      <w:r>
        <w:t xml:space="preserve"> </w:t>
      </w:r>
      <w:proofErr w:type="spellStart"/>
      <w:r>
        <w:t>erschin</w:t>
      </w:r>
      <w:proofErr w:type="spellEnd"/>
      <w:r>
        <w:t>,</w:t>
      </w:r>
      <w:r>
        <w:br/>
      </w:r>
      <w:proofErr w:type="spellStart"/>
      <w:r>
        <w:t>redt</w:t>
      </w:r>
      <w:proofErr w:type="spellEnd"/>
      <w:r>
        <w:t xml:space="preserve"> </w:t>
      </w:r>
      <w:proofErr w:type="spellStart"/>
      <w:r>
        <w:t>vns</w:t>
      </w:r>
      <w:proofErr w:type="spellEnd"/>
      <w:r>
        <w:t xml:space="preserve"> an </w:t>
      </w:r>
      <w:proofErr w:type="spellStart"/>
      <w:r>
        <w:t>Lyff</w:t>
      </w:r>
      <w:proofErr w:type="spellEnd"/>
      <w:r>
        <w:t xml:space="preserve"> </w:t>
      </w:r>
      <w:proofErr w:type="spellStart"/>
      <w:r>
        <w:t>vnd</w:t>
      </w:r>
      <w:proofErr w:type="spellEnd"/>
      <w:r>
        <w:t xml:space="preserve"> Seele!</w:t>
      </w:r>
      <w:r>
        <w:br/>
      </w:r>
      <w:proofErr w:type="spellStart"/>
      <w:r>
        <w:t>Geuallen</w:t>
      </w:r>
      <w:proofErr w:type="spellEnd"/>
      <w:r>
        <w:t xml:space="preserve"> </w:t>
      </w:r>
      <w:proofErr w:type="spellStart"/>
      <w:r>
        <w:t>sint</w:t>
      </w:r>
      <w:proofErr w:type="spellEnd"/>
      <w:r>
        <w:t xml:space="preserve"> </w:t>
      </w:r>
      <w:proofErr w:type="spellStart"/>
      <w:r>
        <w:t>int</w:t>
      </w:r>
      <w:proofErr w:type="spellEnd"/>
      <w:r>
        <w:t xml:space="preserve"> </w:t>
      </w:r>
      <w:proofErr w:type="spellStart"/>
      <w:r>
        <w:t>Erue</w:t>
      </w:r>
      <w:proofErr w:type="spellEnd"/>
      <w:r>
        <w:t xml:space="preserve"> </w:t>
      </w:r>
      <w:proofErr w:type="spellStart"/>
      <w:r>
        <w:t>dyn</w:t>
      </w:r>
      <w:proofErr w:type="spellEnd"/>
      <w:r>
        <w:br/>
        <w:t xml:space="preserve">der </w:t>
      </w:r>
      <w:proofErr w:type="spellStart"/>
      <w:r>
        <w:t>viende</w:t>
      </w:r>
      <w:proofErr w:type="spellEnd"/>
      <w:r>
        <w:t xml:space="preserve"> </w:t>
      </w:r>
      <w:proofErr w:type="spellStart"/>
      <w:r>
        <w:t>syn</w:t>
      </w:r>
      <w:proofErr w:type="spellEnd"/>
      <w:r>
        <w:t xml:space="preserve"> </w:t>
      </w:r>
      <w:proofErr w:type="spellStart"/>
      <w:r>
        <w:t>seer</w:t>
      </w:r>
      <w:proofErr w:type="spellEnd"/>
      <w:r>
        <w:t xml:space="preserve"> </w:t>
      </w:r>
      <w:proofErr w:type="spellStart"/>
      <w:r>
        <w:t>veele</w:t>
      </w:r>
      <w:proofErr w:type="spellEnd"/>
      <w:r>
        <w:t>,</w:t>
      </w:r>
      <w:r>
        <w:br/>
        <w:t xml:space="preserve">Vor en </w:t>
      </w:r>
      <w:proofErr w:type="spellStart"/>
      <w:r>
        <w:t>dyn</w:t>
      </w:r>
      <w:proofErr w:type="spellEnd"/>
      <w:r>
        <w:t xml:space="preserve"> Gades </w:t>
      </w:r>
      <w:proofErr w:type="spellStart"/>
      <w:r>
        <w:t>deenst</w:t>
      </w:r>
      <w:proofErr w:type="spellEnd"/>
      <w:r>
        <w:t xml:space="preserve"> </w:t>
      </w:r>
      <w:proofErr w:type="spellStart"/>
      <w:r>
        <w:t>vnd</w:t>
      </w:r>
      <w:proofErr w:type="spellEnd"/>
      <w:r>
        <w:t xml:space="preserve"> </w:t>
      </w:r>
      <w:proofErr w:type="spellStart"/>
      <w:r>
        <w:t>wordt</w:t>
      </w:r>
      <w:proofErr w:type="spellEnd"/>
      <w:r>
        <w:br/>
      </w:r>
      <w:proofErr w:type="spellStart"/>
      <w:r>
        <w:t>gelastert</w:t>
      </w:r>
      <w:proofErr w:type="spellEnd"/>
      <w:r>
        <w:t xml:space="preserve"> wert an </w:t>
      </w:r>
      <w:proofErr w:type="spellStart"/>
      <w:r>
        <w:t>mennigem</w:t>
      </w:r>
      <w:proofErr w:type="spellEnd"/>
      <w:r>
        <w:t xml:space="preserve"> </w:t>
      </w:r>
      <w:proofErr w:type="spellStart"/>
      <w:r>
        <w:t>ort</w:t>
      </w:r>
      <w:proofErr w:type="spellEnd"/>
      <w:r>
        <w:br/>
      </w:r>
      <w:proofErr w:type="spellStart"/>
      <w:r>
        <w:t>vnd</w:t>
      </w:r>
      <w:proofErr w:type="spellEnd"/>
      <w:r>
        <w:t xml:space="preserve"> </w:t>
      </w:r>
      <w:proofErr w:type="spellStart"/>
      <w:r>
        <w:t>jemmerlick</w:t>
      </w:r>
      <w:proofErr w:type="spellEnd"/>
      <w:r>
        <w:t xml:space="preserve"> vorstöret.</w:t>
      </w:r>
    </w:p>
    <w:p w14:paraId="1E653683" w14:textId="77777777" w:rsidR="00F76071" w:rsidRDefault="00F76071" w:rsidP="00F76071">
      <w:pPr>
        <w:pStyle w:val="StandardWeb"/>
      </w:pPr>
      <w:proofErr w:type="spellStart"/>
      <w:r>
        <w:t>Ock</w:t>
      </w:r>
      <w:proofErr w:type="spellEnd"/>
      <w:r>
        <w:t xml:space="preserve"> </w:t>
      </w:r>
      <w:proofErr w:type="spellStart"/>
      <w:r>
        <w:t>ys</w:t>
      </w:r>
      <w:proofErr w:type="spellEnd"/>
      <w:r>
        <w:t xml:space="preserve"> </w:t>
      </w:r>
      <w:proofErr w:type="spellStart"/>
      <w:r>
        <w:t>dynes</w:t>
      </w:r>
      <w:proofErr w:type="spellEnd"/>
      <w:r>
        <w:t xml:space="preserve"> </w:t>
      </w:r>
      <w:proofErr w:type="spellStart"/>
      <w:r>
        <w:t>Volckes</w:t>
      </w:r>
      <w:proofErr w:type="spellEnd"/>
      <w:r>
        <w:t xml:space="preserve"> </w:t>
      </w:r>
      <w:proofErr w:type="spellStart"/>
      <w:r>
        <w:t>vnschuldich</w:t>
      </w:r>
      <w:proofErr w:type="spellEnd"/>
      <w:r>
        <w:t xml:space="preserve"> </w:t>
      </w:r>
      <w:proofErr w:type="spellStart"/>
      <w:r>
        <w:t>Bloth</w:t>
      </w:r>
      <w:proofErr w:type="spellEnd"/>
      <w:r>
        <w:br/>
      </w:r>
      <w:proofErr w:type="spellStart"/>
      <w:r>
        <w:t>offtmals</w:t>
      </w:r>
      <w:proofErr w:type="spellEnd"/>
      <w:r>
        <w:t xml:space="preserve"> so </w:t>
      </w:r>
      <w:proofErr w:type="spellStart"/>
      <w:r>
        <w:t>veel</w:t>
      </w:r>
      <w:proofErr w:type="spellEnd"/>
      <w:r>
        <w:t xml:space="preserve"> </w:t>
      </w:r>
      <w:proofErr w:type="spellStart"/>
      <w:r>
        <w:t>vorgaten</w:t>
      </w:r>
      <w:proofErr w:type="spellEnd"/>
      <w:r>
        <w:t>,</w:t>
      </w:r>
      <w:r>
        <w:br/>
        <w:t xml:space="preserve">Dat </w:t>
      </w:r>
      <w:proofErr w:type="spellStart"/>
      <w:r>
        <w:t>idt</w:t>
      </w:r>
      <w:proofErr w:type="spellEnd"/>
      <w:r>
        <w:t xml:space="preserve"> </w:t>
      </w:r>
      <w:proofErr w:type="spellStart"/>
      <w:r>
        <w:t>gelick</w:t>
      </w:r>
      <w:proofErr w:type="spellEnd"/>
      <w:r>
        <w:t xml:space="preserve"> als ein </w:t>
      </w:r>
      <w:proofErr w:type="spellStart"/>
      <w:r>
        <w:t>waterfloth</w:t>
      </w:r>
      <w:proofErr w:type="spellEnd"/>
      <w:r>
        <w:br/>
      </w:r>
      <w:proofErr w:type="spellStart"/>
      <w:r>
        <w:t>hefft</w:t>
      </w:r>
      <w:proofErr w:type="spellEnd"/>
      <w:r>
        <w:t xml:space="preserve"> </w:t>
      </w:r>
      <w:proofErr w:type="spellStart"/>
      <w:r>
        <w:t>allenthaluen</w:t>
      </w:r>
      <w:proofErr w:type="spellEnd"/>
      <w:r>
        <w:t xml:space="preserve"> </w:t>
      </w:r>
      <w:proofErr w:type="spellStart"/>
      <w:r>
        <w:t>geflaten</w:t>
      </w:r>
      <w:proofErr w:type="spellEnd"/>
      <w:r>
        <w:t>;</w:t>
      </w:r>
      <w:r>
        <w:br/>
        <w:t xml:space="preserve">So </w:t>
      </w:r>
      <w:proofErr w:type="spellStart"/>
      <w:r>
        <w:t>mennich</w:t>
      </w:r>
      <w:proofErr w:type="spellEnd"/>
      <w:r>
        <w:t xml:space="preserve"> Christ </w:t>
      </w:r>
      <w:proofErr w:type="spellStart"/>
      <w:r>
        <w:t>ys</w:t>
      </w:r>
      <w:proofErr w:type="spellEnd"/>
      <w:r>
        <w:t xml:space="preserve"> </w:t>
      </w:r>
      <w:proofErr w:type="spellStart"/>
      <w:r>
        <w:t>hengericht</w:t>
      </w:r>
      <w:proofErr w:type="spellEnd"/>
      <w:r>
        <w:t>,</w:t>
      </w:r>
      <w:r>
        <w:br/>
        <w:t xml:space="preserve">de doch </w:t>
      </w:r>
      <w:proofErr w:type="spellStart"/>
      <w:r>
        <w:t>thom</w:t>
      </w:r>
      <w:proofErr w:type="spellEnd"/>
      <w:r>
        <w:t xml:space="preserve"> </w:t>
      </w:r>
      <w:proofErr w:type="spellStart"/>
      <w:r>
        <w:t>Dode</w:t>
      </w:r>
      <w:proofErr w:type="spellEnd"/>
      <w:r>
        <w:t xml:space="preserve"> gaff </w:t>
      </w:r>
      <w:proofErr w:type="spellStart"/>
      <w:r>
        <w:t>orsake</w:t>
      </w:r>
      <w:proofErr w:type="spellEnd"/>
      <w:r>
        <w:t xml:space="preserve"> nicht,</w:t>
      </w:r>
      <w:r>
        <w:br/>
        <w:t xml:space="preserve">der </w:t>
      </w:r>
      <w:proofErr w:type="spellStart"/>
      <w:r>
        <w:t>vele</w:t>
      </w:r>
      <w:proofErr w:type="spellEnd"/>
      <w:r>
        <w:t xml:space="preserve"> </w:t>
      </w:r>
      <w:proofErr w:type="spellStart"/>
      <w:r>
        <w:t>synt</w:t>
      </w:r>
      <w:proofErr w:type="spellEnd"/>
      <w:r>
        <w:t xml:space="preserve"> nicht </w:t>
      </w:r>
      <w:proofErr w:type="spellStart"/>
      <w:r>
        <w:t>begrauen</w:t>
      </w:r>
      <w:proofErr w:type="spellEnd"/>
      <w:r>
        <w:t>!</w:t>
      </w:r>
    </w:p>
    <w:p w14:paraId="2BE8F4B7" w14:textId="77777777" w:rsidR="00F76071" w:rsidRDefault="00F76071" w:rsidP="00F76071">
      <w:pPr>
        <w:pStyle w:val="StandardWeb"/>
      </w:pPr>
      <w:r>
        <w:t xml:space="preserve">De </w:t>
      </w:r>
      <w:proofErr w:type="spellStart"/>
      <w:r>
        <w:t>Lycham</w:t>
      </w:r>
      <w:proofErr w:type="spellEnd"/>
      <w:r>
        <w:t xml:space="preserve"> </w:t>
      </w:r>
      <w:proofErr w:type="spellStart"/>
      <w:r>
        <w:t>diner</w:t>
      </w:r>
      <w:proofErr w:type="spellEnd"/>
      <w:r>
        <w:t xml:space="preserve"> </w:t>
      </w:r>
      <w:proofErr w:type="spellStart"/>
      <w:r>
        <w:t>Hilligen</w:t>
      </w:r>
      <w:proofErr w:type="spellEnd"/>
      <w:r>
        <w:t xml:space="preserve"> </w:t>
      </w:r>
      <w:proofErr w:type="spellStart"/>
      <w:r>
        <w:t>werdt</w:t>
      </w:r>
      <w:proofErr w:type="spellEnd"/>
      <w:r>
        <w:br/>
      </w:r>
      <w:proofErr w:type="spellStart"/>
      <w:r>
        <w:t>synt</w:t>
      </w:r>
      <w:proofErr w:type="spellEnd"/>
      <w:r>
        <w:t xml:space="preserve"> worden Vögel </w:t>
      </w:r>
      <w:proofErr w:type="spellStart"/>
      <w:r>
        <w:t>spyse</w:t>
      </w:r>
      <w:proofErr w:type="spellEnd"/>
      <w:r>
        <w:br/>
      </w:r>
      <w:proofErr w:type="spellStart"/>
      <w:r>
        <w:t>Vnd</w:t>
      </w:r>
      <w:proofErr w:type="spellEnd"/>
      <w:r>
        <w:t xml:space="preserve"> van den </w:t>
      </w:r>
      <w:proofErr w:type="spellStart"/>
      <w:r>
        <w:t>deerten</w:t>
      </w:r>
      <w:proofErr w:type="spellEnd"/>
      <w:r>
        <w:t xml:space="preserve"> im Lande </w:t>
      </w:r>
      <w:proofErr w:type="spellStart"/>
      <w:r>
        <w:t>vortert</w:t>
      </w:r>
      <w:proofErr w:type="spellEnd"/>
      <w:r>
        <w:t>:</w:t>
      </w:r>
      <w:r>
        <w:br/>
        <w:t xml:space="preserve">Ach </w:t>
      </w:r>
      <w:proofErr w:type="spellStart"/>
      <w:r>
        <w:t>Godt</w:t>
      </w:r>
      <w:proofErr w:type="spellEnd"/>
      <w:r>
        <w:t xml:space="preserve">, </w:t>
      </w:r>
      <w:proofErr w:type="spellStart"/>
      <w:r>
        <w:t>dine</w:t>
      </w:r>
      <w:proofErr w:type="spellEnd"/>
      <w:r>
        <w:t xml:space="preserve"> macht </w:t>
      </w:r>
      <w:proofErr w:type="spellStart"/>
      <w:r>
        <w:t>bewise</w:t>
      </w:r>
      <w:proofErr w:type="spellEnd"/>
      <w:r>
        <w:t>!</w:t>
      </w:r>
      <w:r>
        <w:br/>
        <w:t xml:space="preserve">Help doch </w:t>
      </w:r>
      <w:proofErr w:type="spellStart"/>
      <w:r>
        <w:t>vnd</w:t>
      </w:r>
      <w:proofErr w:type="spellEnd"/>
      <w:r>
        <w:t xml:space="preserve"> tröst </w:t>
      </w:r>
      <w:proofErr w:type="spellStart"/>
      <w:r>
        <w:t>vns</w:t>
      </w:r>
      <w:proofErr w:type="spellEnd"/>
      <w:r>
        <w:t xml:space="preserve">, </w:t>
      </w:r>
      <w:proofErr w:type="spellStart"/>
      <w:r>
        <w:t>leue</w:t>
      </w:r>
      <w:proofErr w:type="spellEnd"/>
      <w:r>
        <w:t xml:space="preserve"> Gott,</w:t>
      </w:r>
      <w:r>
        <w:br/>
        <w:t xml:space="preserve">de </w:t>
      </w:r>
      <w:proofErr w:type="spellStart"/>
      <w:r>
        <w:t>wy</w:t>
      </w:r>
      <w:proofErr w:type="spellEnd"/>
      <w:r>
        <w:t xml:space="preserve"> </w:t>
      </w:r>
      <w:proofErr w:type="spellStart"/>
      <w:r>
        <w:t>synt</w:t>
      </w:r>
      <w:proofErr w:type="spellEnd"/>
      <w:r>
        <w:t xml:space="preserve"> worden hon </w:t>
      </w:r>
      <w:proofErr w:type="spellStart"/>
      <w:r>
        <w:t>vnd</w:t>
      </w:r>
      <w:proofErr w:type="spellEnd"/>
      <w:r>
        <w:t xml:space="preserve"> </w:t>
      </w:r>
      <w:proofErr w:type="spellStart"/>
      <w:r>
        <w:t>spodt</w:t>
      </w:r>
      <w:proofErr w:type="spellEnd"/>
      <w:r>
        <w:br/>
        <w:t xml:space="preserve">den, de </w:t>
      </w:r>
      <w:proofErr w:type="spellStart"/>
      <w:r>
        <w:t>vmb</w:t>
      </w:r>
      <w:proofErr w:type="spellEnd"/>
      <w:r>
        <w:t xml:space="preserve"> </w:t>
      </w:r>
      <w:proofErr w:type="spellStart"/>
      <w:r>
        <w:t>vns</w:t>
      </w:r>
      <w:proofErr w:type="spellEnd"/>
      <w:r>
        <w:t xml:space="preserve"> her </w:t>
      </w:r>
      <w:proofErr w:type="spellStart"/>
      <w:r>
        <w:t>wanen</w:t>
      </w:r>
      <w:proofErr w:type="spellEnd"/>
      <w:r>
        <w:t>!</w:t>
      </w:r>
    </w:p>
    <w:p w14:paraId="2300E201" w14:textId="77777777" w:rsidR="00F76071" w:rsidRDefault="00F76071" w:rsidP="00F76071">
      <w:pPr>
        <w:pStyle w:val="StandardWeb"/>
      </w:pPr>
      <w:r>
        <w:t xml:space="preserve">Ach Herr, wo lang </w:t>
      </w:r>
      <w:proofErr w:type="spellStart"/>
      <w:r>
        <w:t>wiltu</w:t>
      </w:r>
      <w:proofErr w:type="spellEnd"/>
      <w:r>
        <w:t xml:space="preserve"> so gar</w:t>
      </w:r>
      <w:r>
        <w:br/>
        <w:t xml:space="preserve">so hart ein </w:t>
      </w:r>
      <w:proofErr w:type="spellStart"/>
      <w:r>
        <w:t>vnmoth</w:t>
      </w:r>
      <w:proofErr w:type="spellEnd"/>
      <w:r>
        <w:t xml:space="preserve"> </w:t>
      </w:r>
      <w:proofErr w:type="spellStart"/>
      <w:r>
        <w:t>vaten</w:t>
      </w:r>
      <w:proofErr w:type="spellEnd"/>
      <w:r>
        <w:t>?</w:t>
      </w:r>
      <w:r>
        <w:br/>
      </w:r>
      <w:proofErr w:type="spellStart"/>
      <w:r>
        <w:t>Wiltu</w:t>
      </w:r>
      <w:proofErr w:type="spellEnd"/>
      <w:r>
        <w:t xml:space="preserve"> beweget </w:t>
      </w:r>
      <w:proofErr w:type="spellStart"/>
      <w:r>
        <w:t>syn</w:t>
      </w:r>
      <w:proofErr w:type="spellEnd"/>
      <w:r>
        <w:t xml:space="preserve"> </w:t>
      </w:r>
      <w:proofErr w:type="spellStart"/>
      <w:r>
        <w:t>jümmerdar</w:t>
      </w:r>
      <w:proofErr w:type="spellEnd"/>
      <w:r>
        <w:t>,</w:t>
      </w:r>
      <w:r>
        <w:br/>
      </w:r>
      <w:proofErr w:type="spellStart"/>
      <w:r>
        <w:t>dyn</w:t>
      </w:r>
      <w:proofErr w:type="spellEnd"/>
      <w:r>
        <w:t xml:space="preserve"> </w:t>
      </w:r>
      <w:proofErr w:type="spellStart"/>
      <w:r>
        <w:t>thorn</w:t>
      </w:r>
      <w:proofErr w:type="spellEnd"/>
      <w:r>
        <w:t xml:space="preserve"> nicht </w:t>
      </w:r>
      <w:proofErr w:type="spellStart"/>
      <w:r>
        <w:t>vallen</w:t>
      </w:r>
      <w:proofErr w:type="spellEnd"/>
      <w:r>
        <w:t xml:space="preserve"> </w:t>
      </w:r>
      <w:proofErr w:type="spellStart"/>
      <w:r>
        <w:t>laten</w:t>
      </w:r>
      <w:proofErr w:type="spellEnd"/>
      <w:r>
        <w:t>?</w:t>
      </w:r>
      <w:r>
        <w:br/>
        <w:t xml:space="preserve">Sehe an </w:t>
      </w:r>
      <w:proofErr w:type="spellStart"/>
      <w:r>
        <w:t>dine</w:t>
      </w:r>
      <w:proofErr w:type="spellEnd"/>
      <w:r>
        <w:t xml:space="preserve"> arme Christenheit,</w:t>
      </w:r>
      <w:r>
        <w:br/>
      </w:r>
      <w:proofErr w:type="spellStart"/>
      <w:r>
        <w:t>gedenck</w:t>
      </w:r>
      <w:proofErr w:type="spellEnd"/>
      <w:r>
        <w:t xml:space="preserve"> an </w:t>
      </w:r>
      <w:proofErr w:type="spellStart"/>
      <w:r>
        <w:t>dine</w:t>
      </w:r>
      <w:proofErr w:type="spellEnd"/>
      <w:r>
        <w:t xml:space="preserve"> </w:t>
      </w:r>
      <w:proofErr w:type="spellStart"/>
      <w:r>
        <w:t>barmherticheit</w:t>
      </w:r>
      <w:proofErr w:type="spellEnd"/>
      <w:r>
        <w:br/>
      </w:r>
      <w:proofErr w:type="spellStart"/>
      <w:r>
        <w:t>vnd</w:t>
      </w:r>
      <w:proofErr w:type="spellEnd"/>
      <w:r>
        <w:t xml:space="preserve"> straff </w:t>
      </w:r>
      <w:proofErr w:type="spellStart"/>
      <w:r>
        <w:t>vns</w:t>
      </w:r>
      <w:proofErr w:type="spellEnd"/>
      <w:r>
        <w:t xml:space="preserve"> doch </w:t>
      </w:r>
      <w:proofErr w:type="spellStart"/>
      <w:r>
        <w:t>mith</w:t>
      </w:r>
      <w:proofErr w:type="spellEnd"/>
      <w:r>
        <w:t xml:space="preserve"> </w:t>
      </w:r>
      <w:proofErr w:type="spellStart"/>
      <w:r>
        <w:t>maten</w:t>
      </w:r>
      <w:proofErr w:type="spellEnd"/>
      <w:r>
        <w:t>!</w:t>
      </w:r>
    </w:p>
    <w:p w14:paraId="73EB0BD0" w14:textId="77777777" w:rsidR="00F76071" w:rsidRDefault="00F76071" w:rsidP="00F76071">
      <w:pPr>
        <w:pStyle w:val="StandardWeb"/>
      </w:pPr>
      <w:proofErr w:type="spellStart"/>
      <w:r>
        <w:t>Schüdt</w:t>
      </w:r>
      <w:proofErr w:type="spellEnd"/>
      <w:r>
        <w:t xml:space="preserve"> </w:t>
      </w:r>
      <w:proofErr w:type="spellStart"/>
      <w:r>
        <w:t>vp</w:t>
      </w:r>
      <w:proofErr w:type="spellEnd"/>
      <w:r>
        <w:t xml:space="preserve"> </w:t>
      </w:r>
      <w:proofErr w:type="spellStart"/>
      <w:r>
        <w:t>dine</w:t>
      </w:r>
      <w:proofErr w:type="spellEnd"/>
      <w:r>
        <w:t xml:space="preserve"> </w:t>
      </w:r>
      <w:proofErr w:type="spellStart"/>
      <w:r>
        <w:t>viende</w:t>
      </w:r>
      <w:proofErr w:type="spellEnd"/>
      <w:r>
        <w:t xml:space="preserve"> </w:t>
      </w:r>
      <w:proofErr w:type="spellStart"/>
      <w:r>
        <w:t>dinen</w:t>
      </w:r>
      <w:proofErr w:type="spellEnd"/>
      <w:r>
        <w:t xml:space="preserve"> </w:t>
      </w:r>
      <w:proofErr w:type="spellStart"/>
      <w:r>
        <w:t>grimb</w:t>
      </w:r>
      <w:proofErr w:type="spellEnd"/>
      <w:r>
        <w:t>,</w:t>
      </w:r>
      <w:r>
        <w:br/>
        <w:t xml:space="preserve">de </w:t>
      </w:r>
      <w:proofErr w:type="spellStart"/>
      <w:r>
        <w:t>dy</w:t>
      </w:r>
      <w:proofErr w:type="spellEnd"/>
      <w:r>
        <w:t xml:space="preserve"> </w:t>
      </w:r>
      <w:proofErr w:type="spellStart"/>
      <w:r>
        <w:t>wol</w:t>
      </w:r>
      <w:proofErr w:type="spellEnd"/>
      <w:r>
        <w:t xml:space="preserve"> können nennen</w:t>
      </w:r>
      <w:r>
        <w:br/>
      </w:r>
      <w:proofErr w:type="spellStart"/>
      <w:r>
        <w:t>Vnd</w:t>
      </w:r>
      <w:proofErr w:type="spellEnd"/>
      <w:r>
        <w:t xml:space="preserve"> </w:t>
      </w:r>
      <w:proofErr w:type="spellStart"/>
      <w:r>
        <w:t>rhömen</w:t>
      </w:r>
      <w:proofErr w:type="spellEnd"/>
      <w:r>
        <w:t xml:space="preserve"> </w:t>
      </w:r>
      <w:proofErr w:type="spellStart"/>
      <w:r>
        <w:t>dy</w:t>
      </w:r>
      <w:proofErr w:type="spellEnd"/>
      <w:r>
        <w:t xml:space="preserve"> mit </w:t>
      </w:r>
      <w:proofErr w:type="spellStart"/>
      <w:r>
        <w:t>groter</w:t>
      </w:r>
      <w:proofErr w:type="spellEnd"/>
      <w:r>
        <w:t xml:space="preserve"> </w:t>
      </w:r>
      <w:proofErr w:type="spellStart"/>
      <w:r>
        <w:t>stim</w:t>
      </w:r>
      <w:proofErr w:type="spellEnd"/>
      <w:r>
        <w:t>,</w:t>
      </w:r>
      <w:r>
        <w:br/>
        <w:t xml:space="preserve">im </w:t>
      </w:r>
      <w:proofErr w:type="spellStart"/>
      <w:r>
        <w:t>grunde</w:t>
      </w:r>
      <w:proofErr w:type="spellEnd"/>
      <w:r>
        <w:t xml:space="preserve"> </w:t>
      </w:r>
      <w:proofErr w:type="spellStart"/>
      <w:r>
        <w:t>äuerst</w:t>
      </w:r>
      <w:proofErr w:type="spellEnd"/>
      <w:r>
        <w:t xml:space="preserve"> nicht kennen!</w:t>
      </w:r>
      <w:r>
        <w:br/>
        <w:t xml:space="preserve">Störte </w:t>
      </w:r>
      <w:proofErr w:type="spellStart"/>
      <w:r>
        <w:t>ock</w:t>
      </w:r>
      <w:proofErr w:type="spellEnd"/>
      <w:r>
        <w:t xml:space="preserve"> mit </w:t>
      </w:r>
      <w:proofErr w:type="spellStart"/>
      <w:r>
        <w:t>diner</w:t>
      </w:r>
      <w:proofErr w:type="spellEnd"/>
      <w:r>
        <w:t xml:space="preserve"> </w:t>
      </w:r>
      <w:proofErr w:type="spellStart"/>
      <w:r>
        <w:t>geweldigen</w:t>
      </w:r>
      <w:proofErr w:type="spellEnd"/>
      <w:r>
        <w:t xml:space="preserve"> </w:t>
      </w:r>
      <w:proofErr w:type="spellStart"/>
      <w:r>
        <w:t>handt</w:t>
      </w:r>
      <w:proofErr w:type="spellEnd"/>
      <w:r>
        <w:br/>
        <w:t xml:space="preserve">de Ricken, de </w:t>
      </w:r>
      <w:proofErr w:type="spellStart"/>
      <w:r>
        <w:t>dy</w:t>
      </w:r>
      <w:proofErr w:type="spellEnd"/>
      <w:r>
        <w:t xml:space="preserve"> </w:t>
      </w:r>
      <w:proofErr w:type="spellStart"/>
      <w:r>
        <w:t>don</w:t>
      </w:r>
      <w:proofErr w:type="spellEnd"/>
      <w:r>
        <w:t xml:space="preserve"> </w:t>
      </w:r>
      <w:proofErr w:type="spellStart"/>
      <w:r>
        <w:t>wedderstand</w:t>
      </w:r>
      <w:proofErr w:type="spellEnd"/>
      <w:r>
        <w:br/>
      </w:r>
      <w:proofErr w:type="spellStart"/>
      <w:r>
        <w:t>vnd</w:t>
      </w:r>
      <w:proofErr w:type="spellEnd"/>
      <w:r>
        <w:t xml:space="preserve"> </w:t>
      </w:r>
      <w:proofErr w:type="spellStart"/>
      <w:r>
        <w:t>dinen</w:t>
      </w:r>
      <w:proofErr w:type="spellEnd"/>
      <w:r>
        <w:t xml:space="preserve"> </w:t>
      </w:r>
      <w:proofErr w:type="spellStart"/>
      <w:r>
        <w:t>namen</w:t>
      </w:r>
      <w:proofErr w:type="spellEnd"/>
      <w:r>
        <w:t xml:space="preserve"> </w:t>
      </w:r>
      <w:proofErr w:type="spellStart"/>
      <w:r>
        <w:t>schenden</w:t>
      </w:r>
      <w:proofErr w:type="spellEnd"/>
      <w:r>
        <w:t>!</w:t>
      </w:r>
    </w:p>
    <w:p w14:paraId="1B312765" w14:textId="77777777" w:rsidR="00F76071" w:rsidRDefault="00F76071" w:rsidP="00F76071">
      <w:pPr>
        <w:pStyle w:val="StandardWeb"/>
      </w:pPr>
      <w:r>
        <w:t xml:space="preserve">Se </w:t>
      </w:r>
      <w:proofErr w:type="spellStart"/>
      <w:r>
        <w:t>freten</w:t>
      </w:r>
      <w:proofErr w:type="spellEnd"/>
      <w:r>
        <w:t xml:space="preserve"> </w:t>
      </w:r>
      <w:proofErr w:type="spellStart"/>
      <w:r>
        <w:t>vp</w:t>
      </w:r>
      <w:proofErr w:type="spellEnd"/>
      <w:r>
        <w:t xml:space="preserve"> den Christenheit,</w:t>
      </w:r>
      <w:r>
        <w:br/>
        <w:t xml:space="preserve">se dauen, </w:t>
      </w:r>
      <w:proofErr w:type="spellStart"/>
      <w:r>
        <w:t>wöten</w:t>
      </w:r>
      <w:proofErr w:type="spellEnd"/>
      <w:r>
        <w:t>, morden,</w:t>
      </w:r>
      <w:r>
        <w:br/>
      </w:r>
      <w:proofErr w:type="spellStart"/>
      <w:r>
        <w:t>Vorwösten</w:t>
      </w:r>
      <w:proofErr w:type="spellEnd"/>
      <w:r>
        <w:t xml:space="preserve"> </w:t>
      </w:r>
      <w:proofErr w:type="spellStart"/>
      <w:r>
        <w:t>Kercken</w:t>
      </w:r>
      <w:proofErr w:type="spellEnd"/>
      <w:r>
        <w:t xml:space="preserve">, </w:t>
      </w:r>
      <w:proofErr w:type="spellStart"/>
      <w:r>
        <w:t>Landt</w:t>
      </w:r>
      <w:proofErr w:type="spellEnd"/>
      <w:r>
        <w:t xml:space="preserve"> </w:t>
      </w:r>
      <w:proofErr w:type="spellStart"/>
      <w:r>
        <w:t>vnd</w:t>
      </w:r>
      <w:proofErr w:type="spellEnd"/>
      <w:r>
        <w:t xml:space="preserve"> Lüde,</w:t>
      </w:r>
      <w:r>
        <w:br/>
      </w:r>
      <w:proofErr w:type="spellStart"/>
      <w:r>
        <w:t>wy</w:t>
      </w:r>
      <w:proofErr w:type="spellEnd"/>
      <w:r>
        <w:t xml:space="preserve"> </w:t>
      </w:r>
      <w:proofErr w:type="spellStart"/>
      <w:r>
        <w:t>synt</w:t>
      </w:r>
      <w:proofErr w:type="spellEnd"/>
      <w:r>
        <w:t xml:space="preserve"> </w:t>
      </w:r>
      <w:proofErr w:type="spellStart"/>
      <w:r>
        <w:t>seer</w:t>
      </w:r>
      <w:proofErr w:type="spellEnd"/>
      <w:r>
        <w:t xml:space="preserve"> dünne worden.</w:t>
      </w:r>
      <w:r>
        <w:br/>
      </w:r>
      <w:proofErr w:type="spellStart"/>
      <w:r>
        <w:t>Gedenck</w:t>
      </w:r>
      <w:proofErr w:type="spellEnd"/>
      <w:r>
        <w:t xml:space="preserve"> nicht </w:t>
      </w:r>
      <w:proofErr w:type="spellStart"/>
      <w:r>
        <w:t>vnser</w:t>
      </w:r>
      <w:proofErr w:type="spellEnd"/>
      <w:r>
        <w:t xml:space="preserve"> </w:t>
      </w:r>
      <w:proofErr w:type="spellStart"/>
      <w:r>
        <w:t>missedadt</w:t>
      </w:r>
      <w:proofErr w:type="spellEnd"/>
      <w:r>
        <w:t>,</w:t>
      </w:r>
      <w:r>
        <w:br/>
        <w:t xml:space="preserve">de </w:t>
      </w:r>
      <w:proofErr w:type="spellStart"/>
      <w:r>
        <w:t>solck</w:t>
      </w:r>
      <w:proofErr w:type="spellEnd"/>
      <w:r>
        <w:t xml:space="preserve"> straffe </w:t>
      </w:r>
      <w:proofErr w:type="spellStart"/>
      <w:r>
        <w:t>wol</w:t>
      </w:r>
      <w:proofErr w:type="spellEnd"/>
      <w:r>
        <w:t xml:space="preserve"> </w:t>
      </w:r>
      <w:proofErr w:type="spellStart"/>
      <w:r>
        <w:t>vordenet</w:t>
      </w:r>
      <w:proofErr w:type="spellEnd"/>
      <w:r>
        <w:t xml:space="preserve"> hat,</w:t>
      </w:r>
      <w:r>
        <w:br/>
        <w:t xml:space="preserve">erbarm </w:t>
      </w:r>
      <w:proofErr w:type="spellStart"/>
      <w:r>
        <w:t>dy</w:t>
      </w:r>
      <w:proofErr w:type="spellEnd"/>
      <w:r>
        <w:t xml:space="preserve"> </w:t>
      </w:r>
      <w:proofErr w:type="spellStart"/>
      <w:r>
        <w:t>vnser</w:t>
      </w:r>
      <w:proofErr w:type="spellEnd"/>
      <w:r>
        <w:t xml:space="preserve"> </w:t>
      </w:r>
      <w:proofErr w:type="spellStart"/>
      <w:r>
        <w:t>balde</w:t>
      </w:r>
      <w:proofErr w:type="spellEnd"/>
      <w:r>
        <w:t>!</w:t>
      </w:r>
    </w:p>
    <w:p w14:paraId="47C118D8" w14:textId="77777777" w:rsidR="00F76071" w:rsidRDefault="00F76071" w:rsidP="00F76071">
      <w:pPr>
        <w:pStyle w:val="StandardWeb"/>
      </w:pPr>
      <w:proofErr w:type="spellStart"/>
      <w:r>
        <w:t>Tho</w:t>
      </w:r>
      <w:proofErr w:type="spellEnd"/>
      <w:r>
        <w:t xml:space="preserve"> </w:t>
      </w:r>
      <w:proofErr w:type="spellStart"/>
      <w:r>
        <w:t>vörderen</w:t>
      </w:r>
      <w:proofErr w:type="spellEnd"/>
      <w:r>
        <w:t xml:space="preserve"> </w:t>
      </w:r>
      <w:proofErr w:type="spellStart"/>
      <w:r>
        <w:t>dines</w:t>
      </w:r>
      <w:proofErr w:type="spellEnd"/>
      <w:r>
        <w:t xml:space="preserve"> Namens Ehre</w:t>
      </w:r>
      <w:r>
        <w:br/>
      </w:r>
      <w:proofErr w:type="spellStart"/>
      <w:r>
        <w:t>help</w:t>
      </w:r>
      <w:proofErr w:type="spellEnd"/>
      <w:r>
        <w:t xml:space="preserve"> </w:t>
      </w:r>
      <w:proofErr w:type="spellStart"/>
      <w:r>
        <w:t>vns</w:t>
      </w:r>
      <w:proofErr w:type="spellEnd"/>
      <w:r>
        <w:t xml:space="preserve"> </w:t>
      </w:r>
      <w:proofErr w:type="spellStart"/>
      <w:r>
        <w:t>vth</w:t>
      </w:r>
      <w:proofErr w:type="spellEnd"/>
      <w:r>
        <w:t xml:space="preserve"> dessen </w:t>
      </w:r>
      <w:proofErr w:type="spellStart"/>
      <w:r>
        <w:t>nöden</w:t>
      </w:r>
      <w:proofErr w:type="spellEnd"/>
      <w:r>
        <w:t>,</w:t>
      </w:r>
      <w:r>
        <w:br/>
        <w:t xml:space="preserve">Du </w:t>
      </w:r>
      <w:proofErr w:type="spellStart"/>
      <w:r>
        <w:t>truwe</w:t>
      </w:r>
      <w:proofErr w:type="spellEnd"/>
      <w:r>
        <w:t xml:space="preserve"> </w:t>
      </w:r>
      <w:proofErr w:type="spellStart"/>
      <w:r>
        <w:t>Heilant</w:t>
      </w:r>
      <w:proofErr w:type="spellEnd"/>
      <w:r>
        <w:t xml:space="preserve">, </w:t>
      </w:r>
      <w:proofErr w:type="spellStart"/>
      <w:r>
        <w:t>stuer</w:t>
      </w:r>
      <w:proofErr w:type="spellEnd"/>
      <w:r>
        <w:t xml:space="preserve"> </w:t>
      </w:r>
      <w:proofErr w:type="spellStart"/>
      <w:r>
        <w:t>vnd</w:t>
      </w:r>
      <w:proofErr w:type="spellEnd"/>
      <w:r>
        <w:t xml:space="preserve"> </w:t>
      </w:r>
      <w:proofErr w:type="spellStart"/>
      <w:r>
        <w:t>wher</w:t>
      </w:r>
      <w:proofErr w:type="spellEnd"/>
      <w:r>
        <w:br/>
        <w:t xml:space="preserve">der </w:t>
      </w:r>
      <w:proofErr w:type="spellStart"/>
      <w:r>
        <w:t>viende</w:t>
      </w:r>
      <w:proofErr w:type="spellEnd"/>
      <w:r>
        <w:t xml:space="preserve"> </w:t>
      </w:r>
      <w:proofErr w:type="spellStart"/>
      <w:r>
        <w:t>gruwsam</w:t>
      </w:r>
      <w:proofErr w:type="spellEnd"/>
      <w:r>
        <w:t xml:space="preserve"> </w:t>
      </w:r>
      <w:proofErr w:type="spellStart"/>
      <w:r>
        <w:t>wöten</w:t>
      </w:r>
      <w:proofErr w:type="spellEnd"/>
      <w:r>
        <w:t>!</w:t>
      </w:r>
      <w:r>
        <w:br/>
      </w:r>
      <w:proofErr w:type="spellStart"/>
      <w:r>
        <w:t>Erredde</w:t>
      </w:r>
      <w:proofErr w:type="spellEnd"/>
      <w:r>
        <w:t xml:space="preserve"> </w:t>
      </w:r>
      <w:proofErr w:type="spellStart"/>
      <w:r>
        <w:t>vns</w:t>
      </w:r>
      <w:proofErr w:type="spellEnd"/>
      <w:r>
        <w:t xml:space="preserve">, </w:t>
      </w:r>
      <w:proofErr w:type="spellStart"/>
      <w:r>
        <w:t>Got</w:t>
      </w:r>
      <w:proofErr w:type="spellEnd"/>
      <w:r>
        <w:t xml:space="preserve">, </w:t>
      </w:r>
      <w:proofErr w:type="spellStart"/>
      <w:r>
        <w:t>vth</w:t>
      </w:r>
      <w:proofErr w:type="spellEnd"/>
      <w:r>
        <w:t xml:space="preserve"> aller noth,</w:t>
      </w:r>
      <w:r>
        <w:br/>
      </w:r>
      <w:proofErr w:type="spellStart"/>
      <w:r>
        <w:t>vorgiff</w:t>
      </w:r>
      <w:proofErr w:type="spellEnd"/>
      <w:r>
        <w:t xml:space="preserve"> </w:t>
      </w:r>
      <w:proofErr w:type="spellStart"/>
      <w:r>
        <w:t>vns</w:t>
      </w:r>
      <w:proofErr w:type="spellEnd"/>
      <w:r>
        <w:t xml:space="preserve"> </w:t>
      </w:r>
      <w:proofErr w:type="spellStart"/>
      <w:r>
        <w:t>vnse</w:t>
      </w:r>
      <w:proofErr w:type="spellEnd"/>
      <w:r>
        <w:t xml:space="preserve"> </w:t>
      </w:r>
      <w:proofErr w:type="spellStart"/>
      <w:r>
        <w:t>missedat</w:t>
      </w:r>
      <w:proofErr w:type="spellEnd"/>
      <w:r>
        <w:br/>
      </w:r>
      <w:proofErr w:type="spellStart"/>
      <w:r>
        <w:t>vmb</w:t>
      </w:r>
      <w:proofErr w:type="spellEnd"/>
      <w:r>
        <w:t xml:space="preserve"> </w:t>
      </w:r>
      <w:proofErr w:type="spellStart"/>
      <w:r>
        <w:t>dines</w:t>
      </w:r>
      <w:proofErr w:type="spellEnd"/>
      <w:r>
        <w:t xml:space="preserve"> namens willen!</w:t>
      </w:r>
    </w:p>
    <w:p w14:paraId="55E2F76D" w14:textId="77777777" w:rsidR="00F76071" w:rsidRDefault="00F76071" w:rsidP="00F76071">
      <w:pPr>
        <w:pStyle w:val="StandardWeb"/>
      </w:pPr>
      <w:proofErr w:type="spellStart"/>
      <w:r>
        <w:t>Idt</w:t>
      </w:r>
      <w:proofErr w:type="spellEnd"/>
      <w:r>
        <w:t xml:space="preserve"> </w:t>
      </w:r>
      <w:proofErr w:type="spellStart"/>
      <w:r>
        <w:t>drynen</w:t>
      </w:r>
      <w:proofErr w:type="spellEnd"/>
      <w:r>
        <w:t xml:space="preserve"> bittern </w:t>
      </w:r>
      <w:proofErr w:type="spellStart"/>
      <w:r>
        <w:t>gifftigen</w:t>
      </w:r>
      <w:proofErr w:type="spellEnd"/>
      <w:r>
        <w:t xml:space="preserve"> </w:t>
      </w:r>
      <w:proofErr w:type="spellStart"/>
      <w:r>
        <w:t>spott</w:t>
      </w:r>
      <w:proofErr w:type="spellEnd"/>
      <w:r>
        <w:br/>
        <w:t xml:space="preserve">de </w:t>
      </w:r>
      <w:proofErr w:type="spellStart"/>
      <w:r>
        <w:t>wedder</w:t>
      </w:r>
      <w:proofErr w:type="spellEnd"/>
      <w:r>
        <w:t xml:space="preserve"> </w:t>
      </w:r>
      <w:proofErr w:type="spellStart"/>
      <w:r>
        <w:t>dyn</w:t>
      </w:r>
      <w:proofErr w:type="spellEnd"/>
      <w:r>
        <w:t xml:space="preserve"> Wort </w:t>
      </w:r>
      <w:proofErr w:type="spellStart"/>
      <w:r>
        <w:t>stryden</w:t>
      </w:r>
      <w:proofErr w:type="spellEnd"/>
      <w:r>
        <w:t>,</w:t>
      </w:r>
      <w:r>
        <w:br/>
        <w:t xml:space="preserve">Se </w:t>
      </w:r>
      <w:proofErr w:type="spellStart"/>
      <w:r>
        <w:t>seggen</w:t>
      </w:r>
      <w:proofErr w:type="spellEnd"/>
      <w:r>
        <w:t xml:space="preserve">: </w:t>
      </w:r>
      <w:proofErr w:type="spellStart"/>
      <w:r>
        <w:t>Wor</w:t>
      </w:r>
      <w:proofErr w:type="spellEnd"/>
      <w:r>
        <w:t xml:space="preserve"> </w:t>
      </w:r>
      <w:proofErr w:type="spellStart"/>
      <w:r>
        <w:t>ys</w:t>
      </w:r>
      <w:proofErr w:type="spellEnd"/>
      <w:r>
        <w:t xml:space="preserve"> nu </w:t>
      </w:r>
      <w:proofErr w:type="spellStart"/>
      <w:r>
        <w:t>ere</w:t>
      </w:r>
      <w:proofErr w:type="spellEnd"/>
      <w:r>
        <w:t xml:space="preserve"> Gott?</w:t>
      </w:r>
      <w:r>
        <w:br/>
        <w:t xml:space="preserve">wo </w:t>
      </w:r>
      <w:proofErr w:type="spellStart"/>
      <w:r>
        <w:t>kanstu</w:t>
      </w:r>
      <w:proofErr w:type="spellEnd"/>
      <w:r>
        <w:t xml:space="preserve">, Herr, dat </w:t>
      </w:r>
      <w:proofErr w:type="spellStart"/>
      <w:r>
        <w:t>lyden</w:t>
      </w:r>
      <w:proofErr w:type="spellEnd"/>
      <w:r>
        <w:t>!</w:t>
      </w:r>
      <w:r>
        <w:br/>
      </w:r>
      <w:proofErr w:type="spellStart"/>
      <w:r>
        <w:t>Holdt</w:t>
      </w:r>
      <w:proofErr w:type="spellEnd"/>
      <w:r>
        <w:t xml:space="preserve"> en </w:t>
      </w:r>
      <w:proofErr w:type="spellStart"/>
      <w:r>
        <w:t>ere</w:t>
      </w:r>
      <w:proofErr w:type="spellEnd"/>
      <w:r>
        <w:t xml:space="preserve"> </w:t>
      </w:r>
      <w:proofErr w:type="spellStart"/>
      <w:r>
        <w:t>lasterent</w:t>
      </w:r>
      <w:proofErr w:type="spellEnd"/>
      <w:r>
        <w:t xml:space="preserve"> nicht </w:t>
      </w:r>
      <w:proofErr w:type="spellStart"/>
      <w:r>
        <w:t>tho</w:t>
      </w:r>
      <w:proofErr w:type="spellEnd"/>
      <w:r>
        <w:t xml:space="preserve"> </w:t>
      </w:r>
      <w:proofErr w:type="spellStart"/>
      <w:r>
        <w:t>gudt</w:t>
      </w:r>
      <w:proofErr w:type="spellEnd"/>
      <w:r>
        <w:br/>
      </w:r>
      <w:proofErr w:type="spellStart"/>
      <w:r>
        <w:t>vnnd</w:t>
      </w:r>
      <w:proofErr w:type="spellEnd"/>
      <w:r>
        <w:t xml:space="preserve"> </w:t>
      </w:r>
      <w:proofErr w:type="spellStart"/>
      <w:r>
        <w:t>wrecke</w:t>
      </w:r>
      <w:proofErr w:type="spellEnd"/>
      <w:r>
        <w:t xml:space="preserve"> </w:t>
      </w:r>
      <w:proofErr w:type="spellStart"/>
      <w:r>
        <w:t>diner</w:t>
      </w:r>
      <w:proofErr w:type="spellEnd"/>
      <w:r>
        <w:t xml:space="preserve"> </w:t>
      </w:r>
      <w:proofErr w:type="spellStart"/>
      <w:r>
        <w:t>hilligen</w:t>
      </w:r>
      <w:proofErr w:type="spellEnd"/>
      <w:r>
        <w:t xml:space="preserve"> </w:t>
      </w:r>
      <w:proofErr w:type="spellStart"/>
      <w:r>
        <w:t>Blodt</w:t>
      </w:r>
      <w:proofErr w:type="spellEnd"/>
      <w:r>
        <w:t>,</w:t>
      </w:r>
      <w:r>
        <w:br/>
        <w:t xml:space="preserve">des so </w:t>
      </w:r>
      <w:proofErr w:type="spellStart"/>
      <w:r>
        <w:t>veel</w:t>
      </w:r>
      <w:proofErr w:type="spellEnd"/>
      <w:r>
        <w:t xml:space="preserve"> </w:t>
      </w:r>
      <w:proofErr w:type="spellStart"/>
      <w:r>
        <w:t>ys</w:t>
      </w:r>
      <w:proofErr w:type="spellEnd"/>
      <w:r>
        <w:t xml:space="preserve"> </w:t>
      </w:r>
      <w:proofErr w:type="spellStart"/>
      <w:r>
        <w:t>vorgaten</w:t>
      </w:r>
      <w:proofErr w:type="spellEnd"/>
      <w:r>
        <w:t>!</w:t>
      </w:r>
    </w:p>
    <w:p w14:paraId="7F3AEC15" w14:textId="77777777" w:rsidR="00F76071" w:rsidRDefault="00F76071" w:rsidP="00F76071">
      <w:pPr>
        <w:pStyle w:val="StandardWeb"/>
      </w:pPr>
      <w:r>
        <w:t xml:space="preserve">Dat </w:t>
      </w:r>
      <w:proofErr w:type="spellStart"/>
      <w:r>
        <w:t>süchtent</w:t>
      </w:r>
      <w:proofErr w:type="spellEnd"/>
      <w:r>
        <w:t xml:space="preserve"> der gefangen, Herr,</w:t>
      </w:r>
      <w:r>
        <w:br/>
      </w:r>
      <w:proofErr w:type="spellStart"/>
      <w:r>
        <w:t>lath</w:t>
      </w:r>
      <w:proofErr w:type="spellEnd"/>
      <w:r>
        <w:t xml:space="preserve"> </w:t>
      </w:r>
      <w:proofErr w:type="spellStart"/>
      <w:r>
        <w:t>dy</w:t>
      </w:r>
      <w:proofErr w:type="spellEnd"/>
      <w:r>
        <w:t xml:space="preserve"> </w:t>
      </w:r>
      <w:proofErr w:type="spellStart"/>
      <w:r>
        <w:t>ock</w:t>
      </w:r>
      <w:proofErr w:type="spellEnd"/>
      <w:r>
        <w:t xml:space="preserve"> </w:t>
      </w:r>
      <w:proofErr w:type="spellStart"/>
      <w:r>
        <w:t>gan</w:t>
      </w:r>
      <w:proofErr w:type="spellEnd"/>
      <w:r>
        <w:t xml:space="preserve"> </w:t>
      </w:r>
      <w:proofErr w:type="spellStart"/>
      <w:r>
        <w:t>tho</w:t>
      </w:r>
      <w:proofErr w:type="spellEnd"/>
      <w:r>
        <w:t xml:space="preserve"> </w:t>
      </w:r>
      <w:proofErr w:type="spellStart"/>
      <w:r>
        <w:t>herte</w:t>
      </w:r>
      <w:proofErr w:type="spellEnd"/>
      <w:r>
        <w:t>,</w:t>
      </w:r>
      <w:r>
        <w:br/>
        <w:t xml:space="preserve">Tröste se in </w:t>
      </w:r>
      <w:proofErr w:type="spellStart"/>
      <w:r>
        <w:t>eren</w:t>
      </w:r>
      <w:proofErr w:type="spellEnd"/>
      <w:r>
        <w:t xml:space="preserve"> engsten </w:t>
      </w:r>
      <w:proofErr w:type="spellStart"/>
      <w:r>
        <w:t>swehr</w:t>
      </w:r>
      <w:proofErr w:type="spellEnd"/>
      <w:r>
        <w:br/>
      </w:r>
      <w:proofErr w:type="spellStart"/>
      <w:r>
        <w:t>vnd</w:t>
      </w:r>
      <w:proofErr w:type="spellEnd"/>
      <w:r>
        <w:t xml:space="preserve"> </w:t>
      </w:r>
      <w:proofErr w:type="spellStart"/>
      <w:r>
        <w:t>hele</w:t>
      </w:r>
      <w:proofErr w:type="spellEnd"/>
      <w:r>
        <w:t xml:space="preserve"> </w:t>
      </w:r>
      <w:proofErr w:type="spellStart"/>
      <w:r>
        <w:t>ere</w:t>
      </w:r>
      <w:proofErr w:type="spellEnd"/>
      <w:r>
        <w:t xml:space="preserve"> </w:t>
      </w:r>
      <w:proofErr w:type="spellStart"/>
      <w:r>
        <w:t>smerten</w:t>
      </w:r>
      <w:proofErr w:type="spellEnd"/>
      <w:r>
        <w:t>!</w:t>
      </w:r>
      <w:r>
        <w:br/>
        <w:t xml:space="preserve">Na </w:t>
      </w:r>
      <w:proofErr w:type="spellStart"/>
      <w:r>
        <w:t>dinem</w:t>
      </w:r>
      <w:proofErr w:type="spellEnd"/>
      <w:r>
        <w:t xml:space="preserve"> </w:t>
      </w:r>
      <w:proofErr w:type="spellStart"/>
      <w:r>
        <w:t>groten</w:t>
      </w:r>
      <w:proofErr w:type="spellEnd"/>
      <w:r>
        <w:t xml:space="preserve"> Arm </w:t>
      </w:r>
      <w:proofErr w:type="spellStart"/>
      <w:r>
        <w:t>vnd</w:t>
      </w:r>
      <w:proofErr w:type="spellEnd"/>
      <w:r>
        <w:t xml:space="preserve"> </w:t>
      </w:r>
      <w:proofErr w:type="spellStart"/>
      <w:r>
        <w:t>Gewaldt</w:t>
      </w:r>
      <w:proofErr w:type="spellEnd"/>
      <w:r>
        <w:br/>
      </w:r>
      <w:proofErr w:type="spellStart"/>
      <w:r>
        <w:t>dyn</w:t>
      </w:r>
      <w:proofErr w:type="spellEnd"/>
      <w:r>
        <w:t xml:space="preserve"> arme </w:t>
      </w:r>
      <w:proofErr w:type="spellStart"/>
      <w:r>
        <w:t>huepken</w:t>
      </w:r>
      <w:proofErr w:type="spellEnd"/>
      <w:r>
        <w:t xml:space="preserve"> </w:t>
      </w:r>
      <w:proofErr w:type="spellStart"/>
      <w:r>
        <w:t>ock</w:t>
      </w:r>
      <w:proofErr w:type="spellEnd"/>
      <w:r>
        <w:t xml:space="preserve"> </w:t>
      </w:r>
      <w:proofErr w:type="spellStart"/>
      <w:r>
        <w:t>erholde</w:t>
      </w:r>
      <w:proofErr w:type="spellEnd"/>
      <w:r>
        <w:t>,</w:t>
      </w:r>
      <w:r>
        <w:br/>
        <w:t xml:space="preserve">dat se </w:t>
      </w:r>
      <w:proofErr w:type="spellStart"/>
      <w:r>
        <w:t>men</w:t>
      </w:r>
      <w:proofErr w:type="spellEnd"/>
      <w:r>
        <w:t xml:space="preserve"> willen </w:t>
      </w:r>
      <w:proofErr w:type="spellStart"/>
      <w:r>
        <w:t>slachten</w:t>
      </w:r>
      <w:proofErr w:type="spellEnd"/>
      <w:r>
        <w:t>!</w:t>
      </w:r>
    </w:p>
    <w:p w14:paraId="127FD984" w14:textId="77777777" w:rsidR="00F76071" w:rsidRDefault="00F76071" w:rsidP="00F76071">
      <w:pPr>
        <w:pStyle w:val="StandardWeb"/>
      </w:pPr>
      <w:r>
        <w:t xml:space="preserve">Se </w:t>
      </w:r>
      <w:proofErr w:type="spellStart"/>
      <w:r>
        <w:t>lasteren</w:t>
      </w:r>
      <w:proofErr w:type="spellEnd"/>
      <w:r>
        <w:t xml:space="preserve"> </w:t>
      </w:r>
      <w:proofErr w:type="spellStart"/>
      <w:r>
        <w:t>grüwlich</w:t>
      </w:r>
      <w:proofErr w:type="spellEnd"/>
      <w:r>
        <w:t xml:space="preserve"> </w:t>
      </w:r>
      <w:proofErr w:type="spellStart"/>
      <w:r>
        <w:t>dinen</w:t>
      </w:r>
      <w:proofErr w:type="spellEnd"/>
      <w:r>
        <w:t xml:space="preserve"> Söhn,</w:t>
      </w:r>
      <w:r>
        <w:br/>
        <w:t xml:space="preserve">Christ, </w:t>
      </w:r>
      <w:proofErr w:type="spellStart"/>
      <w:r>
        <w:t>unsen</w:t>
      </w:r>
      <w:proofErr w:type="spellEnd"/>
      <w:r>
        <w:t xml:space="preserve"> </w:t>
      </w:r>
      <w:proofErr w:type="spellStart"/>
      <w:r>
        <w:t>leuen</w:t>
      </w:r>
      <w:proofErr w:type="spellEnd"/>
      <w:r>
        <w:t xml:space="preserve"> </w:t>
      </w:r>
      <w:proofErr w:type="spellStart"/>
      <w:r>
        <w:t>Heren</w:t>
      </w:r>
      <w:proofErr w:type="spellEnd"/>
      <w:r>
        <w:t>:</w:t>
      </w:r>
      <w:r>
        <w:br/>
        <w:t xml:space="preserve">Ach </w:t>
      </w:r>
      <w:proofErr w:type="spellStart"/>
      <w:r>
        <w:t>Godt</w:t>
      </w:r>
      <w:proofErr w:type="spellEnd"/>
      <w:r>
        <w:t xml:space="preserve">, nu </w:t>
      </w:r>
      <w:proofErr w:type="spellStart"/>
      <w:r>
        <w:t>lenger</w:t>
      </w:r>
      <w:proofErr w:type="spellEnd"/>
      <w:r>
        <w:t xml:space="preserve"> nicht </w:t>
      </w:r>
      <w:proofErr w:type="spellStart"/>
      <w:r>
        <w:t>vorschon</w:t>
      </w:r>
      <w:proofErr w:type="spellEnd"/>
      <w:r>
        <w:t>,</w:t>
      </w:r>
      <w:r>
        <w:br/>
      </w:r>
      <w:proofErr w:type="spellStart"/>
      <w:r>
        <w:t>erem</w:t>
      </w:r>
      <w:proofErr w:type="spellEnd"/>
      <w:r>
        <w:t xml:space="preserve"> </w:t>
      </w:r>
      <w:proofErr w:type="spellStart"/>
      <w:r>
        <w:t>lasteren</w:t>
      </w:r>
      <w:proofErr w:type="spellEnd"/>
      <w:r>
        <w:t xml:space="preserve"> </w:t>
      </w:r>
      <w:proofErr w:type="spellStart"/>
      <w:r>
        <w:t>woldestu</w:t>
      </w:r>
      <w:proofErr w:type="spellEnd"/>
      <w:r>
        <w:t xml:space="preserve"> </w:t>
      </w:r>
      <w:proofErr w:type="spellStart"/>
      <w:r>
        <w:t>wheren</w:t>
      </w:r>
      <w:proofErr w:type="spellEnd"/>
      <w:r>
        <w:t>!</w:t>
      </w:r>
      <w:r>
        <w:br/>
      </w:r>
      <w:proofErr w:type="spellStart"/>
      <w:r>
        <w:t>Vorgeldt</w:t>
      </w:r>
      <w:proofErr w:type="spellEnd"/>
      <w:r>
        <w:t xml:space="preserve"> en, Herr, </w:t>
      </w:r>
      <w:proofErr w:type="spellStart"/>
      <w:r>
        <w:t>veleuoldichlick</w:t>
      </w:r>
      <w:proofErr w:type="spellEnd"/>
      <w:r>
        <w:t>,</w:t>
      </w:r>
      <w:r>
        <w:br/>
        <w:t xml:space="preserve">dat se so </w:t>
      </w:r>
      <w:proofErr w:type="spellStart"/>
      <w:r>
        <w:t>smelick</w:t>
      </w:r>
      <w:proofErr w:type="spellEnd"/>
      <w:r>
        <w:t xml:space="preserve"> </w:t>
      </w:r>
      <w:proofErr w:type="spellStart"/>
      <w:r>
        <w:t>lasteren</w:t>
      </w:r>
      <w:proofErr w:type="spellEnd"/>
      <w:r>
        <w:t xml:space="preserve"> dick,</w:t>
      </w:r>
      <w:r>
        <w:br/>
      </w:r>
      <w:proofErr w:type="spellStart"/>
      <w:r>
        <w:t>dewile</w:t>
      </w:r>
      <w:proofErr w:type="spellEnd"/>
      <w:r>
        <w:t xml:space="preserve"> se darin vorharren!</w:t>
      </w:r>
    </w:p>
    <w:p w14:paraId="4DC86868" w14:textId="77777777" w:rsidR="00F76071" w:rsidRDefault="00F76071" w:rsidP="00F76071">
      <w:pPr>
        <w:pStyle w:val="StandardWeb"/>
      </w:pPr>
      <w:r>
        <w:t xml:space="preserve">Ach </w:t>
      </w:r>
      <w:proofErr w:type="spellStart"/>
      <w:r>
        <w:t>Godt</w:t>
      </w:r>
      <w:proofErr w:type="spellEnd"/>
      <w:r>
        <w:t xml:space="preserve">, </w:t>
      </w:r>
      <w:proofErr w:type="spellStart"/>
      <w:r>
        <w:t>help</w:t>
      </w:r>
      <w:proofErr w:type="spellEnd"/>
      <w:r>
        <w:t xml:space="preserve"> </w:t>
      </w:r>
      <w:proofErr w:type="spellStart"/>
      <w:r>
        <w:t>vns</w:t>
      </w:r>
      <w:proofErr w:type="spellEnd"/>
      <w:r>
        <w:t xml:space="preserve"> </w:t>
      </w:r>
      <w:proofErr w:type="spellStart"/>
      <w:r>
        <w:t>vnd</w:t>
      </w:r>
      <w:proofErr w:type="spellEnd"/>
      <w:r>
        <w:t xml:space="preserve"> </w:t>
      </w:r>
      <w:proofErr w:type="spellStart"/>
      <w:r>
        <w:t>vorlath</w:t>
      </w:r>
      <w:proofErr w:type="spellEnd"/>
      <w:r>
        <w:t xml:space="preserve"> </w:t>
      </w:r>
      <w:proofErr w:type="spellStart"/>
      <w:r>
        <w:t>vns</w:t>
      </w:r>
      <w:proofErr w:type="spellEnd"/>
      <w:r>
        <w:t xml:space="preserve"> nicht,</w:t>
      </w:r>
      <w:r>
        <w:br/>
        <w:t xml:space="preserve">tröst </w:t>
      </w:r>
      <w:proofErr w:type="spellStart"/>
      <w:r>
        <w:t>vns</w:t>
      </w:r>
      <w:proofErr w:type="spellEnd"/>
      <w:r>
        <w:t xml:space="preserve"> in allem leide!</w:t>
      </w:r>
      <w:r>
        <w:br/>
      </w:r>
      <w:proofErr w:type="spellStart"/>
      <w:r>
        <w:t>Vp</w:t>
      </w:r>
      <w:proofErr w:type="spellEnd"/>
      <w:r>
        <w:t xml:space="preserve"> </w:t>
      </w:r>
      <w:proofErr w:type="spellStart"/>
      <w:r>
        <w:t>dy</w:t>
      </w:r>
      <w:proofErr w:type="spellEnd"/>
      <w:r>
        <w:t xml:space="preserve"> </w:t>
      </w:r>
      <w:proofErr w:type="spellStart"/>
      <w:r>
        <w:t>steit</w:t>
      </w:r>
      <w:proofErr w:type="spellEnd"/>
      <w:r>
        <w:t xml:space="preserve"> </w:t>
      </w:r>
      <w:proofErr w:type="spellStart"/>
      <w:r>
        <w:t>vnse</w:t>
      </w:r>
      <w:proofErr w:type="spellEnd"/>
      <w:r>
        <w:t xml:space="preserve"> </w:t>
      </w:r>
      <w:proofErr w:type="spellStart"/>
      <w:r>
        <w:t>thouorsicht</w:t>
      </w:r>
      <w:proofErr w:type="spellEnd"/>
      <w:r>
        <w:t>,</w:t>
      </w:r>
      <w:r>
        <w:br/>
      </w:r>
      <w:proofErr w:type="spellStart"/>
      <w:r>
        <w:t>wy</w:t>
      </w:r>
      <w:proofErr w:type="spellEnd"/>
      <w:r>
        <w:t xml:space="preserve"> </w:t>
      </w:r>
      <w:proofErr w:type="spellStart"/>
      <w:r>
        <w:t>synt</w:t>
      </w:r>
      <w:proofErr w:type="spellEnd"/>
      <w:r>
        <w:t xml:space="preserve"> </w:t>
      </w:r>
      <w:proofErr w:type="spellStart"/>
      <w:r>
        <w:t>Schape</w:t>
      </w:r>
      <w:proofErr w:type="spellEnd"/>
      <w:r>
        <w:t xml:space="preserve"> </w:t>
      </w:r>
      <w:proofErr w:type="spellStart"/>
      <w:r>
        <w:t>diner</w:t>
      </w:r>
      <w:proofErr w:type="spellEnd"/>
      <w:r>
        <w:t xml:space="preserve"> weide,</w:t>
      </w:r>
      <w:r>
        <w:br/>
        <w:t xml:space="preserve">Dyn </w:t>
      </w:r>
      <w:proofErr w:type="spellStart"/>
      <w:r>
        <w:t>Erff</w:t>
      </w:r>
      <w:proofErr w:type="spellEnd"/>
      <w:r>
        <w:t xml:space="preserve"> </w:t>
      </w:r>
      <w:proofErr w:type="spellStart"/>
      <w:r>
        <w:t>vnd</w:t>
      </w:r>
      <w:proofErr w:type="spellEnd"/>
      <w:r>
        <w:t xml:space="preserve"> </w:t>
      </w:r>
      <w:proofErr w:type="spellStart"/>
      <w:r>
        <w:t>Volck</w:t>
      </w:r>
      <w:proofErr w:type="spellEnd"/>
      <w:r>
        <w:t xml:space="preserve">, du </w:t>
      </w:r>
      <w:proofErr w:type="spellStart"/>
      <w:r>
        <w:t>vnse</w:t>
      </w:r>
      <w:proofErr w:type="spellEnd"/>
      <w:r>
        <w:t xml:space="preserve"> Herr!</w:t>
      </w:r>
      <w:r>
        <w:br/>
      </w:r>
      <w:proofErr w:type="spellStart"/>
      <w:r>
        <w:t>dyn</w:t>
      </w:r>
      <w:proofErr w:type="spellEnd"/>
      <w:r>
        <w:t xml:space="preserve"> </w:t>
      </w:r>
      <w:proofErr w:type="spellStart"/>
      <w:r>
        <w:t>groten</w:t>
      </w:r>
      <w:proofErr w:type="spellEnd"/>
      <w:r>
        <w:t xml:space="preserve"> Namen </w:t>
      </w:r>
      <w:proofErr w:type="spellStart"/>
      <w:r>
        <w:t>rhom</w:t>
      </w:r>
      <w:proofErr w:type="spellEnd"/>
      <w:r>
        <w:t xml:space="preserve"> </w:t>
      </w:r>
      <w:proofErr w:type="spellStart"/>
      <w:r>
        <w:t>vnd</w:t>
      </w:r>
      <w:proofErr w:type="spellEnd"/>
      <w:r>
        <w:t xml:space="preserve"> Ehr</w:t>
      </w:r>
      <w:r>
        <w:br/>
      </w:r>
      <w:proofErr w:type="spellStart"/>
      <w:r>
        <w:t>lath</w:t>
      </w:r>
      <w:proofErr w:type="spellEnd"/>
      <w:r>
        <w:t xml:space="preserve"> </w:t>
      </w:r>
      <w:proofErr w:type="spellStart"/>
      <w:r>
        <w:t>vns</w:t>
      </w:r>
      <w:proofErr w:type="spellEnd"/>
      <w:r>
        <w:t xml:space="preserve"> </w:t>
      </w:r>
      <w:proofErr w:type="spellStart"/>
      <w:r>
        <w:t>ock</w:t>
      </w:r>
      <w:proofErr w:type="spellEnd"/>
      <w:r>
        <w:t xml:space="preserve"> </w:t>
      </w:r>
      <w:proofErr w:type="spellStart"/>
      <w:r>
        <w:t>Ewich</w:t>
      </w:r>
      <w:proofErr w:type="spellEnd"/>
      <w:r>
        <w:t xml:space="preserve"> </w:t>
      </w:r>
      <w:proofErr w:type="spellStart"/>
      <w:r>
        <w:t>prysen</w:t>
      </w:r>
      <w:proofErr w:type="spellEnd"/>
      <w:r>
        <w:t>.</w:t>
      </w:r>
    </w:p>
    <w:p w14:paraId="1376D4FB" w14:textId="7DAE9817" w:rsidR="00F76071" w:rsidRPr="00F76071" w:rsidRDefault="00F76071" w:rsidP="00F76071">
      <w:pPr>
        <w:pStyle w:val="berschrift1"/>
      </w:pPr>
      <w:r w:rsidRPr="00F76071">
        <w:rPr>
          <w:rStyle w:val="screen-reader-text"/>
        </w:rPr>
        <w:t xml:space="preserve">Ein </w:t>
      </w:r>
      <w:proofErr w:type="spellStart"/>
      <w:r w:rsidRPr="00F76071">
        <w:rPr>
          <w:rStyle w:val="screen-reader-text"/>
        </w:rPr>
        <w:t>Gesanck</w:t>
      </w:r>
      <w:proofErr w:type="spellEnd"/>
      <w:r w:rsidRPr="00F76071">
        <w:rPr>
          <w:rStyle w:val="screen-reader-text"/>
        </w:rPr>
        <w:t xml:space="preserve"> </w:t>
      </w:r>
      <w:proofErr w:type="spellStart"/>
      <w:r w:rsidRPr="00F76071">
        <w:rPr>
          <w:rStyle w:val="screen-reader-text"/>
        </w:rPr>
        <w:t>vam</w:t>
      </w:r>
      <w:proofErr w:type="spellEnd"/>
      <w:r w:rsidRPr="00F76071">
        <w:rPr>
          <w:rStyle w:val="screen-reader-text"/>
        </w:rPr>
        <w:t xml:space="preserve"> Ehestande</w:t>
      </w:r>
      <w:r w:rsidRPr="00F76071">
        <w:t xml:space="preserve"> </w:t>
      </w:r>
      <w:proofErr w:type="spellStart"/>
      <w:r w:rsidRPr="00F76071">
        <w:rPr>
          <w:rStyle w:val="Fett"/>
          <w:b/>
          <w:bCs/>
        </w:rPr>
        <w:t>vnde</w:t>
      </w:r>
      <w:proofErr w:type="spellEnd"/>
      <w:r w:rsidRPr="00F76071">
        <w:rPr>
          <w:rStyle w:val="Fett"/>
          <w:b/>
          <w:bCs/>
        </w:rPr>
        <w:t xml:space="preserve"> wo sick </w:t>
      </w:r>
      <w:proofErr w:type="spellStart"/>
      <w:r w:rsidRPr="00F76071">
        <w:rPr>
          <w:rStyle w:val="Fett"/>
          <w:b/>
          <w:bCs/>
        </w:rPr>
        <w:t>Ehelüde</w:t>
      </w:r>
      <w:proofErr w:type="spellEnd"/>
      <w:r w:rsidRPr="00F76071">
        <w:rPr>
          <w:rStyle w:val="Fett"/>
          <w:b/>
          <w:bCs/>
        </w:rPr>
        <w:t xml:space="preserve"> dar inne holden </w:t>
      </w:r>
      <w:proofErr w:type="spellStart"/>
      <w:r w:rsidRPr="00F76071">
        <w:rPr>
          <w:rStyle w:val="Fett"/>
          <w:b/>
          <w:bCs/>
        </w:rPr>
        <w:t>schölen</w:t>
      </w:r>
      <w:proofErr w:type="spellEnd"/>
      <w:r w:rsidRPr="00F76071">
        <w:rPr>
          <w:rStyle w:val="Fett"/>
          <w:b/>
          <w:bCs/>
        </w:rPr>
        <w:t>.</w:t>
      </w:r>
    </w:p>
    <w:p w14:paraId="50D55449" w14:textId="77777777" w:rsidR="00F76071" w:rsidRDefault="00F76071" w:rsidP="00F76071">
      <w:pPr>
        <w:pStyle w:val="StandardWeb"/>
      </w:pPr>
      <w:proofErr w:type="spellStart"/>
      <w:r>
        <w:t>GOdt</w:t>
      </w:r>
      <w:proofErr w:type="spellEnd"/>
      <w:r>
        <w:t xml:space="preserve"> Vader, Son </w:t>
      </w:r>
      <w:proofErr w:type="spellStart"/>
      <w:r>
        <w:t>vnd</w:t>
      </w:r>
      <w:proofErr w:type="spellEnd"/>
      <w:r>
        <w:t xml:space="preserve"> </w:t>
      </w:r>
      <w:proofErr w:type="spellStart"/>
      <w:r>
        <w:t>hillge</w:t>
      </w:r>
      <w:proofErr w:type="spellEnd"/>
      <w:r>
        <w:t xml:space="preserve"> Geist,</w:t>
      </w:r>
      <w:r>
        <w:br/>
        <w:t xml:space="preserve">war </w:t>
      </w:r>
      <w:proofErr w:type="spellStart"/>
      <w:r>
        <w:t>Gotdt</w:t>
      </w:r>
      <w:proofErr w:type="spellEnd"/>
      <w:r>
        <w:t xml:space="preserve"> in drey Personen,</w:t>
      </w:r>
      <w:r>
        <w:br/>
        <w:t xml:space="preserve">Do he </w:t>
      </w:r>
      <w:proofErr w:type="spellStart"/>
      <w:r>
        <w:t>geschapen</w:t>
      </w:r>
      <w:proofErr w:type="spellEnd"/>
      <w:r>
        <w:t xml:space="preserve"> </w:t>
      </w:r>
      <w:proofErr w:type="spellStart"/>
      <w:r>
        <w:t>hed</w:t>
      </w:r>
      <w:proofErr w:type="spellEnd"/>
      <w:r>
        <w:t xml:space="preserve"> </w:t>
      </w:r>
      <w:proofErr w:type="spellStart"/>
      <w:r>
        <w:t>tho</w:t>
      </w:r>
      <w:proofErr w:type="spellEnd"/>
      <w:r>
        <w:t xml:space="preserve"> erst</w:t>
      </w:r>
      <w:r>
        <w:br/>
        <w:t xml:space="preserve">all </w:t>
      </w:r>
      <w:proofErr w:type="spellStart"/>
      <w:r>
        <w:t>dinck</w:t>
      </w:r>
      <w:proofErr w:type="spellEnd"/>
      <w:r>
        <w:t xml:space="preserve"> sehr gut </w:t>
      </w:r>
      <w:proofErr w:type="spellStart"/>
      <w:r>
        <w:t>vnd</w:t>
      </w:r>
      <w:proofErr w:type="spellEnd"/>
      <w:r>
        <w:t xml:space="preserve"> schöne,</w:t>
      </w:r>
      <w:r>
        <w:br/>
      </w:r>
      <w:proofErr w:type="spellStart"/>
      <w:r>
        <w:t>Hefft</w:t>
      </w:r>
      <w:proofErr w:type="spellEnd"/>
      <w:r>
        <w:t xml:space="preserve"> </w:t>
      </w:r>
      <w:proofErr w:type="spellStart"/>
      <w:r>
        <w:t>ock</w:t>
      </w:r>
      <w:proofErr w:type="spellEnd"/>
      <w:r>
        <w:t xml:space="preserve"> im </w:t>
      </w:r>
      <w:proofErr w:type="spellStart"/>
      <w:r>
        <w:t>anfang</w:t>
      </w:r>
      <w:proofErr w:type="spellEnd"/>
      <w:r>
        <w:t xml:space="preserve"> dar </w:t>
      </w:r>
      <w:proofErr w:type="spellStart"/>
      <w:r>
        <w:t>tho</w:t>
      </w:r>
      <w:proofErr w:type="spellEnd"/>
      <w:r>
        <w:t xml:space="preserve"> </w:t>
      </w:r>
      <w:proofErr w:type="spellStart"/>
      <w:r>
        <w:t>gelick</w:t>
      </w:r>
      <w:proofErr w:type="spellEnd"/>
      <w:r>
        <w:br/>
      </w:r>
      <w:proofErr w:type="spellStart"/>
      <w:r>
        <w:t>geschapen</w:t>
      </w:r>
      <w:proofErr w:type="spellEnd"/>
      <w:r>
        <w:t xml:space="preserve"> </w:t>
      </w:r>
      <w:proofErr w:type="spellStart"/>
      <w:r>
        <w:t>tho</w:t>
      </w:r>
      <w:proofErr w:type="spellEnd"/>
      <w:r>
        <w:t xml:space="preserve"> </w:t>
      </w:r>
      <w:proofErr w:type="spellStart"/>
      <w:r>
        <w:t>sym</w:t>
      </w:r>
      <w:proofErr w:type="spellEnd"/>
      <w:r>
        <w:t xml:space="preserve"> ewigen </w:t>
      </w:r>
      <w:proofErr w:type="spellStart"/>
      <w:r>
        <w:t>Ryck</w:t>
      </w:r>
      <w:proofErr w:type="spellEnd"/>
      <w:r>
        <w:br/>
        <w:t xml:space="preserve">den </w:t>
      </w:r>
      <w:proofErr w:type="spellStart"/>
      <w:r>
        <w:t>Minschen</w:t>
      </w:r>
      <w:proofErr w:type="spellEnd"/>
      <w:r>
        <w:t xml:space="preserve"> na </w:t>
      </w:r>
      <w:proofErr w:type="spellStart"/>
      <w:r>
        <w:t>sym</w:t>
      </w:r>
      <w:proofErr w:type="spellEnd"/>
      <w:r>
        <w:t xml:space="preserve"> bilde.</w:t>
      </w:r>
    </w:p>
    <w:p w14:paraId="230F49B7" w14:textId="77777777" w:rsidR="00F76071" w:rsidRDefault="00F76071" w:rsidP="00F76071">
      <w:pPr>
        <w:pStyle w:val="StandardWeb"/>
      </w:pPr>
      <w:proofErr w:type="spellStart"/>
      <w:r>
        <w:t>Idt</w:t>
      </w:r>
      <w:proofErr w:type="spellEnd"/>
      <w:r>
        <w:t xml:space="preserve"> </w:t>
      </w:r>
      <w:proofErr w:type="spellStart"/>
      <w:r>
        <w:t>schold</w:t>
      </w:r>
      <w:proofErr w:type="spellEnd"/>
      <w:r>
        <w:t xml:space="preserve"> de </w:t>
      </w:r>
      <w:proofErr w:type="spellStart"/>
      <w:r>
        <w:t>Minsch</w:t>
      </w:r>
      <w:proofErr w:type="spellEnd"/>
      <w:r>
        <w:t xml:space="preserve"> nicht </w:t>
      </w:r>
      <w:proofErr w:type="spellStart"/>
      <w:r>
        <w:t>syn</w:t>
      </w:r>
      <w:proofErr w:type="spellEnd"/>
      <w:r>
        <w:t xml:space="preserve"> allein,</w:t>
      </w:r>
      <w:r>
        <w:br/>
        <w:t xml:space="preserve">ein </w:t>
      </w:r>
      <w:proofErr w:type="spellStart"/>
      <w:r>
        <w:t>hülpe</w:t>
      </w:r>
      <w:proofErr w:type="spellEnd"/>
      <w:r>
        <w:t xml:space="preserve"> </w:t>
      </w:r>
      <w:proofErr w:type="spellStart"/>
      <w:r>
        <w:t>em</w:t>
      </w:r>
      <w:proofErr w:type="spellEnd"/>
      <w:r>
        <w:t xml:space="preserve"> </w:t>
      </w:r>
      <w:proofErr w:type="spellStart"/>
      <w:r>
        <w:t>Godt</w:t>
      </w:r>
      <w:proofErr w:type="spellEnd"/>
      <w:r>
        <w:t xml:space="preserve"> </w:t>
      </w:r>
      <w:proofErr w:type="spellStart"/>
      <w:r>
        <w:t>maket</w:t>
      </w:r>
      <w:proofErr w:type="spellEnd"/>
      <w:r>
        <w:br/>
      </w:r>
      <w:proofErr w:type="spellStart"/>
      <w:r>
        <w:t>Vth</w:t>
      </w:r>
      <w:proofErr w:type="spellEnd"/>
      <w:r>
        <w:t xml:space="preserve"> </w:t>
      </w:r>
      <w:proofErr w:type="spellStart"/>
      <w:r>
        <w:t>synem</w:t>
      </w:r>
      <w:proofErr w:type="spellEnd"/>
      <w:r>
        <w:t xml:space="preserve"> </w:t>
      </w:r>
      <w:proofErr w:type="spellStart"/>
      <w:r>
        <w:t>egen</w:t>
      </w:r>
      <w:proofErr w:type="spellEnd"/>
      <w:r>
        <w:t xml:space="preserve"> </w:t>
      </w:r>
      <w:proofErr w:type="spellStart"/>
      <w:r>
        <w:t>Fleesch</w:t>
      </w:r>
      <w:proofErr w:type="spellEnd"/>
      <w:r>
        <w:t xml:space="preserve"> </w:t>
      </w:r>
      <w:proofErr w:type="spellStart"/>
      <w:r>
        <w:t>vnd</w:t>
      </w:r>
      <w:proofErr w:type="spellEnd"/>
      <w:r>
        <w:t xml:space="preserve"> </w:t>
      </w:r>
      <w:proofErr w:type="spellStart"/>
      <w:r>
        <w:t>Been</w:t>
      </w:r>
      <w:proofErr w:type="spellEnd"/>
      <w:r>
        <w:t>,</w:t>
      </w:r>
      <w:r>
        <w:br/>
        <w:t xml:space="preserve">im </w:t>
      </w:r>
      <w:proofErr w:type="spellStart"/>
      <w:r>
        <w:t>slap</w:t>
      </w:r>
      <w:proofErr w:type="spellEnd"/>
      <w:r>
        <w:t xml:space="preserve">, </w:t>
      </w:r>
      <w:proofErr w:type="spellStart"/>
      <w:r>
        <w:t>eer</w:t>
      </w:r>
      <w:proofErr w:type="spellEnd"/>
      <w:r>
        <w:t xml:space="preserve"> he </w:t>
      </w:r>
      <w:proofErr w:type="spellStart"/>
      <w:r>
        <w:t>vpwaket</w:t>
      </w:r>
      <w:proofErr w:type="spellEnd"/>
      <w:r>
        <w:t>;</w:t>
      </w:r>
      <w:r>
        <w:br/>
        <w:t xml:space="preserve">Ein </w:t>
      </w:r>
      <w:proofErr w:type="spellStart"/>
      <w:r>
        <w:t>Menlin</w:t>
      </w:r>
      <w:proofErr w:type="spellEnd"/>
      <w:r>
        <w:t xml:space="preserve"> </w:t>
      </w:r>
      <w:proofErr w:type="spellStart"/>
      <w:r>
        <w:t>vnd</w:t>
      </w:r>
      <w:proofErr w:type="spellEnd"/>
      <w:r>
        <w:t xml:space="preserve"> ein </w:t>
      </w:r>
      <w:proofErr w:type="spellStart"/>
      <w:r>
        <w:t>Fröuwlin</w:t>
      </w:r>
      <w:proofErr w:type="spellEnd"/>
      <w:r>
        <w:t xml:space="preserve"> </w:t>
      </w:r>
      <w:proofErr w:type="spellStart"/>
      <w:r>
        <w:t>tzart</w:t>
      </w:r>
      <w:proofErr w:type="spellEnd"/>
      <w:r>
        <w:br/>
      </w:r>
      <w:proofErr w:type="spellStart"/>
      <w:r>
        <w:t>schop</w:t>
      </w:r>
      <w:proofErr w:type="spellEnd"/>
      <w:r>
        <w:t xml:space="preserve"> he, </w:t>
      </w:r>
      <w:proofErr w:type="spellStart"/>
      <w:r>
        <w:t>segent</w:t>
      </w:r>
      <w:proofErr w:type="spellEnd"/>
      <w:r>
        <w:t xml:space="preserve"> se, </w:t>
      </w:r>
      <w:proofErr w:type="spellStart"/>
      <w:r>
        <w:t>sprack</w:t>
      </w:r>
      <w:proofErr w:type="spellEnd"/>
      <w:r>
        <w:t xml:space="preserve"> </w:t>
      </w:r>
      <w:proofErr w:type="spellStart"/>
      <w:r>
        <w:t>desse</w:t>
      </w:r>
      <w:proofErr w:type="spellEnd"/>
      <w:r>
        <w:t xml:space="preserve"> </w:t>
      </w:r>
      <w:proofErr w:type="spellStart"/>
      <w:r>
        <w:t>wort</w:t>
      </w:r>
      <w:proofErr w:type="spellEnd"/>
      <w:r>
        <w:t>:</w:t>
      </w:r>
      <w:r>
        <w:br/>
      </w:r>
      <w:proofErr w:type="spellStart"/>
      <w:r>
        <w:t>syt</w:t>
      </w:r>
      <w:proofErr w:type="spellEnd"/>
      <w:r>
        <w:t xml:space="preserve"> fruchtbar </w:t>
      </w:r>
      <w:proofErr w:type="spellStart"/>
      <w:r>
        <w:t>vnd</w:t>
      </w:r>
      <w:proofErr w:type="spellEnd"/>
      <w:r>
        <w:t xml:space="preserve"> </w:t>
      </w:r>
      <w:proofErr w:type="spellStart"/>
      <w:r>
        <w:t>yuw</w:t>
      </w:r>
      <w:proofErr w:type="spellEnd"/>
      <w:r>
        <w:t xml:space="preserve"> mehret!</w:t>
      </w:r>
    </w:p>
    <w:p w14:paraId="1C8BB91D" w14:textId="77777777" w:rsidR="00F76071" w:rsidRDefault="00F76071" w:rsidP="00F76071">
      <w:pPr>
        <w:pStyle w:val="StandardWeb"/>
      </w:pPr>
      <w:r>
        <w:t xml:space="preserve">Den </w:t>
      </w:r>
      <w:proofErr w:type="spellStart"/>
      <w:r>
        <w:t>Ehestandt</w:t>
      </w:r>
      <w:proofErr w:type="spellEnd"/>
      <w:r>
        <w:t xml:space="preserve"> </w:t>
      </w:r>
      <w:proofErr w:type="spellStart"/>
      <w:r>
        <w:t>ock</w:t>
      </w:r>
      <w:proofErr w:type="spellEnd"/>
      <w:r>
        <w:t xml:space="preserve"> </w:t>
      </w:r>
      <w:proofErr w:type="spellStart"/>
      <w:r>
        <w:t>Persönlick</w:t>
      </w:r>
      <w:proofErr w:type="spellEnd"/>
      <w:r>
        <w:t xml:space="preserve"> hat</w:t>
      </w:r>
      <w:r>
        <w:br/>
        <w:t xml:space="preserve">Gades Son, Herr aller </w:t>
      </w:r>
      <w:proofErr w:type="spellStart"/>
      <w:r>
        <w:t>Heren</w:t>
      </w:r>
      <w:proofErr w:type="spellEnd"/>
      <w:r>
        <w:t>,</w:t>
      </w:r>
      <w:r>
        <w:br/>
        <w:t xml:space="preserve">Mit </w:t>
      </w:r>
      <w:proofErr w:type="spellStart"/>
      <w:r>
        <w:t>syner</w:t>
      </w:r>
      <w:proofErr w:type="spellEnd"/>
      <w:r>
        <w:t xml:space="preserve"> ersten </w:t>
      </w:r>
      <w:proofErr w:type="spellStart"/>
      <w:r>
        <w:t>wunderdadt</w:t>
      </w:r>
      <w:proofErr w:type="spellEnd"/>
      <w:r>
        <w:br/>
      </w:r>
      <w:proofErr w:type="spellStart"/>
      <w:r>
        <w:t>bestedigen</w:t>
      </w:r>
      <w:proofErr w:type="spellEnd"/>
      <w:r>
        <w:t xml:space="preserve"> willen </w:t>
      </w:r>
      <w:proofErr w:type="spellStart"/>
      <w:r>
        <w:t>vnd</w:t>
      </w:r>
      <w:proofErr w:type="spellEnd"/>
      <w:r>
        <w:t xml:space="preserve"> ehren:</w:t>
      </w:r>
      <w:r>
        <w:br/>
      </w:r>
      <w:proofErr w:type="spellStart"/>
      <w:r>
        <w:t>Vth</w:t>
      </w:r>
      <w:proofErr w:type="spellEnd"/>
      <w:r>
        <w:t xml:space="preserve"> </w:t>
      </w:r>
      <w:proofErr w:type="spellStart"/>
      <w:r>
        <w:t>water</w:t>
      </w:r>
      <w:proofErr w:type="spellEnd"/>
      <w:r>
        <w:t xml:space="preserve"> </w:t>
      </w:r>
      <w:proofErr w:type="spellStart"/>
      <w:r>
        <w:t>maket</w:t>
      </w:r>
      <w:proofErr w:type="spellEnd"/>
      <w:r>
        <w:t xml:space="preserve"> he dar </w:t>
      </w:r>
      <w:proofErr w:type="spellStart"/>
      <w:r>
        <w:t>Wyn</w:t>
      </w:r>
      <w:proofErr w:type="spellEnd"/>
      <w:r>
        <w:t>,</w:t>
      </w:r>
      <w:r>
        <w:br/>
      </w:r>
      <w:proofErr w:type="spellStart"/>
      <w:r>
        <w:t>darmit</w:t>
      </w:r>
      <w:proofErr w:type="spellEnd"/>
      <w:r>
        <w:t xml:space="preserve"> </w:t>
      </w:r>
      <w:proofErr w:type="spellStart"/>
      <w:r>
        <w:t>antöget</w:t>
      </w:r>
      <w:proofErr w:type="spellEnd"/>
      <w:r>
        <w:t xml:space="preserve">, dat he </w:t>
      </w:r>
      <w:proofErr w:type="spellStart"/>
      <w:r>
        <w:t>wold</w:t>
      </w:r>
      <w:proofErr w:type="spellEnd"/>
      <w:r>
        <w:t xml:space="preserve"> </w:t>
      </w:r>
      <w:proofErr w:type="spellStart"/>
      <w:r>
        <w:t>syn</w:t>
      </w:r>
      <w:proofErr w:type="spellEnd"/>
      <w:r>
        <w:br/>
        <w:t xml:space="preserve">der </w:t>
      </w:r>
      <w:proofErr w:type="spellStart"/>
      <w:r>
        <w:t>Ehelüde</w:t>
      </w:r>
      <w:proofErr w:type="spellEnd"/>
      <w:r>
        <w:t xml:space="preserve"> </w:t>
      </w:r>
      <w:proofErr w:type="spellStart"/>
      <w:r>
        <w:t>trost</w:t>
      </w:r>
      <w:proofErr w:type="spellEnd"/>
      <w:r>
        <w:t xml:space="preserve"> </w:t>
      </w:r>
      <w:proofErr w:type="spellStart"/>
      <w:r>
        <w:t>vnd</w:t>
      </w:r>
      <w:proofErr w:type="spellEnd"/>
      <w:r>
        <w:t xml:space="preserve"> </w:t>
      </w:r>
      <w:proofErr w:type="spellStart"/>
      <w:r>
        <w:t>hülpe</w:t>
      </w:r>
      <w:proofErr w:type="spellEnd"/>
      <w:r>
        <w:t>.</w:t>
      </w:r>
    </w:p>
    <w:p w14:paraId="374959E3" w14:textId="77777777" w:rsidR="00F76071" w:rsidRDefault="00F76071" w:rsidP="00F76071">
      <w:pPr>
        <w:pStyle w:val="StandardWeb"/>
      </w:pPr>
      <w:proofErr w:type="spellStart"/>
      <w:r>
        <w:t>Wol</w:t>
      </w:r>
      <w:proofErr w:type="spellEnd"/>
      <w:r>
        <w:t xml:space="preserve"> nu in </w:t>
      </w:r>
      <w:proofErr w:type="spellStart"/>
      <w:r>
        <w:t>dissen</w:t>
      </w:r>
      <w:proofErr w:type="spellEnd"/>
      <w:r>
        <w:t xml:space="preserve"> </w:t>
      </w:r>
      <w:proofErr w:type="spellStart"/>
      <w:r>
        <w:t>hillgen</w:t>
      </w:r>
      <w:proofErr w:type="spellEnd"/>
      <w:r>
        <w:t xml:space="preserve"> </w:t>
      </w:r>
      <w:proofErr w:type="spellStart"/>
      <w:r>
        <w:t>standt</w:t>
      </w:r>
      <w:proofErr w:type="spellEnd"/>
      <w:r>
        <w:br/>
        <w:t xml:space="preserve">sick </w:t>
      </w:r>
      <w:proofErr w:type="spellStart"/>
      <w:r>
        <w:t>hefft</w:t>
      </w:r>
      <w:proofErr w:type="spellEnd"/>
      <w:r>
        <w:t xml:space="preserve"> </w:t>
      </w:r>
      <w:proofErr w:type="spellStart"/>
      <w:r>
        <w:t>edder</w:t>
      </w:r>
      <w:proofErr w:type="spellEnd"/>
      <w:r>
        <w:t xml:space="preserve"> </w:t>
      </w:r>
      <w:proofErr w:type="spellStart"/>
      <w:r>
        <w:t>wil</w:t>
      </w:r>
      <w:proofErr w:type="spellEnd"/>
      <w:r>
        <w:t xml:space="preserve"> </w:t>
      </w:r>
      <w:proofErr w:type="spellStart"/>
      <w:r>
        <w:t>begeuen</w:t>
      </w:r>
      <w:proofErr w:type="spellEnd"/>
      <w:r>
        <w:t>,</w:t>
      </w:r>
      <w:r>
        <w:br/>
        <w:t xml:space="preserve">De </w:t>
      </w:r>
      <w:proofErr w:type="spellStart"/>
      <w:r>
        <w:t>merck</w:t>
      </w:r>
      <w:proofErr w:type="spellEnd"/>
      <w:r>
        <w:t xml:space="preserve"> </w:t>
      </w:r>
      <w:proofErr w:type="spellStart"/>
      <w:r>
        <w:t>vnd</w:t>
      </w:r>
      <w:proofErr w:type="spellEnd"/>
      <w:r>
        <w:t xml:space="preserve"> lehr </w:t>
      </w:r>
      <w:proofErr w:type="spellStart"/>
      <w:r>
        <w:t>ytz</w:t>
      </w:r>
      <w:proofErr w:type="spellEnd"/>
      <w:r>
        <w:t xml:space="preserve"> </w:t>
      </w:r>
      <w:proofErr w:type="spellStart"/>
      <w:r>
        <w:t>vort</w:t>
      </w:r>
      <w:proofErr w:type="spellEnd"/>
      <w:r>
        <w:t xml:space="preserve"> </w:t>
      </w:r>
      <w:proofErr w:type="spellStart"/>
      <w:r>
        <w:t>tho</w:t>
      </w:r>
      <w:proofErr w:type="spellEnd"/>
      <w:r>
        <w:t xml:space="preserve"> </w:t>
      </w:r>
      <w:proofErr w:type="spellStart"/>
      <w:r>
        <w:t>hant</w:t>
      </w:r>
      <w:proofErr w:type="spellEnd"/>
      <w:r>
        <w:t>,</w:t>
      </w:r>
      <w:r>
        <w:br/>
        <w:t xml:space="preserve">wo he dar schal in </w:t>
      </w:r>
      <w:proofErr w:type="spellStart"/>
      <w:r>
        <w:t>leeuen</w:t>
      </w:r>
      <w:proofErr w:type="spellEnd"/>
      <w:r>
        <w:t>:</w:t>
      </w:r>
      <w:r>
        <w:br/>
        <w:t xml:space="preserve">Ein Christen schal </w:t>
      </w:r>
      <w:proofErr w:type="spellStart"/>
      <w:r>
        <w:t>vnd</w:t>
      </w:r>
      <w:proofErr w:type="spellEnd"/>
      <w:r>
        <w:t xml:space="preserve"> </w:t>
      </w:r>
      <w:proofErr w:type="spellStart"/>
      <w:r>
        <w:t>moth</w:t>
      </w:r>
      <w:proofErr w:type="spellEnd"/>
      <w:r>
        <w:t xml:space="preserve"> mit </w:t>
      </w:r>
      <w:proofErr w:type="spellStart"/>
      <w:r>
        <w:t>tucht</w:t>
      </w:r>
      <w:proofErr w:type="spellEnd"/>
      <w:r>
        <w:br/>
        <w:t xml:space="preserve">in </w:t>
      </w:r>
      <w:proofErr w:type="spellStart"/>
      <w:r>
        <w:t>hillginge</w:t>
      </w:r>
      <w:proofErr w:type="spellEnd"/>
      <w:r>
        <w:t xml:space="preserve"> </w:t>
      </w:r>
      <w:proofErr w:type="spellStart"/>
      <w:r>
        <w:t>vnd</w:t>
      </w:r>
      <w:proofErr w:type="spellEnd"/>
      <w:r>
        <w:t xml:space="preserve"> in Gades </w:t>
      </w:r>
      <w:proofErr w:type="spellStart"/>
      <w:r>
        <w:t>frucht</w:t>
      </w:r>
      <w:proofErr w:type="spellEnd"/>
      <w:r>
        <w:br/>
      </w:r>
      <w:proofErr w:type="spellStart"/>
      <w:r>
        <w:t>besitten</w:t>
      </w:r>
      <w:proofErr w:type="spellEnd"/>
      <w:r>
        <w:t xml:space="preserve"> </w:t>
      </w:r>
      <w:proofErr w:type="spellStart"/>
      <w:r>
        <w:t>syn</w:t>
      </w:r>
      <w:proofErr w:type="spellEnd"/>
      <w:r>
        <w:t xml:space="preserve"> </w:t>
      </w:r>
      <w:proofErr w:type="spellStart"/>
      <w:r>
        <w:t>gesethe</w:t>
      </w:r>
      <w:proofErr w:type="spellEnd"/>
      <w:r>
        <w:t>.</w:t>
      </w:r>
    </w:p>
    <w:p w14:paraId="140A36D4" w14:textId="77777777" w:rsidR="00F76071" w:rsidRDefault="00F76071" w:rsidP="00F76071">
      <w:pPr>
        <w:pStyle w:val="StandardWeb"/>
      </w:pPr>
      <w:r>
        <w:t xml:space="preserve">De </w:t>
      </w:r>
      <w:proofErr w:type="spellStart"/>
      <w:r>
        <w:t>Frouw</w:t>
      </w:r>
      <w:proofErr w:type="spellEnd"/>
      <w:r>
        <w:t xml:space="preserve"> schal fürchten </w:t>
      </w:r>
      <w:proofErr w:type="spellStart"/>
      <w:r>
        <w:t>eren</w:t>
      </w:r>
      <w:proofErr w:type="spellEnd"/>
      <w:r>
        <w:t xml:space="preserve"> Man,</w:t>
      </w:r>
      <w:r>
        <w:br/>
        <w:t xml:space="preserve">en </w:t>
      </w:r>
      <w:proofErr w:type="spellStart"/>
      <w:r>
        <w:t>hertzlick</w:t>
      </w:r>
      <w:proofErr w:type="spellEnd"/>
      <w:r>
        <w:t xml:space="preserve"> </w:t>
      </w:r>
      <w:proofErr w:type="spellStart"/>
      <w:r>
        <w:t>leuen</w:t>
      </w:r>
      <w:proofErr w:type="spellEnd"/>
      <w:r>
        <w:t xml:space="preserve"> </w:t>
      </w:r>
      <w:proofErr w:type="spellStart"/>
      <w:r>
        <w:t>vnd</w:t>
      </w:r>
      <w:proofErr w:type="spellEnd"/>
      <w:r>
        <w:t xml:space="preserve"> ehren,</w:t>
      </w:r>
      <w:r>
        <w:br/>
        <w:t xml:space="preserve">Gehorsam </w:t>
      </w:r>
      <w:proofErr w:type="spellStart"/>
      <w:r>
        <w:t>syn</w:t>
      </w:r>
      <w:proofErr w:type="spellEnd"/>
      <w:r>
        <w:t xml:space="preserve"> </w:t>
      </w:r>
      <w:proofErr w:type="spellStart"/>
      <w:r>
        <w:t>vnd</w:t>
      </w:r>
      <w:proofErr w:type="spellEnd"/>
      <w:r>
        <w:t xml:space="preserve"> </w:t>
      </w:r>
      <w:proofErr w:type="spellStart"/>
      <w:r>
        <w:t>vnderdan</w:t>
      </w:r>
      <w:proofErr w:type="spellEnd"/>
      <w:r>
        <w:t>,</w:t>
      </w:r>
      <w:r>
        <w:br/>
      </w:r>
      <w:proofErr w:type="spellStart"/>
      <w:r>
        <w:t>tho</w:t>
      </w:r>
      <w:proofErr w:type="spellEnd"/>
      <w:r>
        <w:t xml:space="preserve"> </w:t>
      </w:r>
      <w:proofErr w:type="spellStart"/>
      <w:r>
        <w:t>herschen</w:t>
      </w:r>
      <w:proofErr w:type="spellEnd"/>
      <w:r>
        <w:t xml:space="preserve"> nicht </w:t>
      </w:r>
      <w:proofErr w:type="spellStart"/>
      <w:r>
        <w:t>begeren</w:t>
      </w:r>
      <w:proofErr w:type="spellEnd"/>
      <w:r>
        <w:t>,</w:t>
      </w:r>
      <w:r>
        <w:br/>
      </w:r>
      <w:proofErr w:type="spellStart"/>
      <w:r>
        <w:t>Vam</w:t>
      </w:r>
      <w:proofErr w:type="spellEnd"/>
      <w:r>
        <w:t xml:space="preserve"> Man sick </w:t>
      </w:r>
      <w:proofErr w:type="spellStart"/>
      <w:r>
        <w:t>laten</w:t>
      </w:r>
      <w:proofErr w:type="spellEnd"/>
      <w:r>
        <w:t xml:space="preserve"> gern </w:t>
      </w:r>
      <w:proofErr w:type="spellStart"/>
      <w:r>
        <w:t>regern</w:t>
      </w:r>
      <w:proofErr w:type="spellEnd"/>
      <w:r>
        <w:br/>
      </w:r>
      <w:proofErr w:type="spellStart"/>
      <w:r>
        <w:t>vnd</w:t>
      </w:r>
      <w:proofErr w:type="spellEnd"/>
      <w:r>
        <w:t xml:space="preserve"> holden en vor </w:t>
      </w:r>
      <w:proofErr w:type="spellStart"/>
      <w:r>
        <w:t>eren</w:t>
      </w:r>
      <w:proofErr w:type="spellEnd"/>
      <w:r>
        <w:t xml:space="preserve"> </w:t>
      </w:r>
      <w:proofErr w:type="spellStart"/>
      <w:r>
        <w:t>Hern</w:t>
      </w:r>
      <w:proofErr w:type="spellEnd"/>
      <w:r>
        <w:t>,</w:t>
      </w:r>
      <w:r>
        <w:br/>
      </w:r>
      <w:proofErr w:type="spellStart"/>
      <w:r>
        <w:t>ock</w:t>
      </w:r>
      <w:proofErr w:type="spellEnd"/>
      <w:r>
        <w:t xml:space="preserve"> in der stille </w:t>
      </w:r>
      <w:proofErr w:type="spellStart"/>
      <w:r>
        <w:t>leren</w:t>
      </w:r>
      <w:proofErr w:type="spellEnd"/>
      <w:r>
        <w:t>.</w:t>
      </w:r>
    </w:p>
    <w:p w14:paraId="66E622ED" w14:textId="77777777" w:rsidR="00F76071" w:rsidRDefault="00F76071" w:rsidP="00F76071">
      <w:pPr>
        <w:pStyle w:val="StandardWeb"/>
      </w:pPr>
      <w:r>
        <w:t xml:space="preserve">Du, </w:t>
      </w:r>
      <w:proofErr w:type="spellStart"/>
      <w:r>
        <w:t>Eheman</w:t>
      </w:r>
      <w:proofErr w:type="spellEnd"/>
      <w:r>
        <w:t xml:space="preserve">, </w:t>
      </w:r>
      <w:proofErr w:type="spellStart"/>
      <w:r>
        <w:t>leuen</w:t>
      </w:r>
      <w:proofErr w:type="spellEnd"/>
      <w:r>
        <w:t xml:space="preserve"> schalt </w:t>
      </w:r>
      <w:proofErr w:type="spellStart"/>
      <w:r>
        <w:t>dyn</w:t>
      </w:r>
      <w:proofErr w:type="spellEnd"/>
      <w:r>
        <w:t xml:space="preserve"> </w:t>
      </w:r>
      <w:proofErr w:type="spellStart"/>
      <w:r>
        <w:t>Wyff</w:t>
      </w:r>
      <w:proofErr w:type="spellEnd"/>
      <w:r>
        <w:br/>
        <w:t xml:space="preserve">na der Apostel </w:t>
      </w:r>
      <w:proofErr w:type="spellStart"/>
      <w:r>
        <w:t>lere</w:t>
      </w:r>
      <w:proofErr w:type="spellEnd"/>
      <w:r>
        <w:t>,</w:t>
      </w:r>
      <w:r>
        <w:br/>
        <w:t xml:space="preserve">Wo du </w:t>
      </w:r>
      <w:proofErr w:type="spellStart"/>
      <w:r>
        <w:t>leuest</w:t>
      </w:r>
      <w:proofErr w:type="spellEnd"/>
      <w:r>
        <w:t xml:space="preserve"> </w:t>
      </w:r>
      <w:proofErr w:type="spellStart"/>
      <w:r>
        <w:t>dyn</w:t>
      </w:r>
      <w:proofErr w:type="spellEnd"/>
      <w:r>
        <w:t xml:space="preserve"> </w:t>
      </w:r>
      <w:proofErr w:type="spellStart"/>
      <w:r>
        <w:t>egen</w:t>
      </w:r>
      <w:proofErr w:type="spellEnd"/>
      <w:r>
        <w:t xml:space="preserve"> </w:t>
      </w:r>
      <w:proofErr w:type="spellStart"/>
      <w:r>
        <w:t>Lyff</w:t>
      </w:r>
      <w:proofErr w:type="spellEnd"/>
      <w:r>
        <w:t>,</w:t>
      </w:r>
      <w:r>
        <w:br/>
        <w:t xml:space="preserve">ja wo Christ </w:t>
      </w:r>
      <w:proofErr w:type="spellStart"/>
      <w:r>
        <w:t>vnse</w:t>
      </w:r>
      <w:proofErr w:type="spellEnd"/>
      <w:r>
        <w:t xml:space="preserve"> Here</w:t>
      </w:r>
      <w:r>
        <w:br/>
      </w:r>
      <w:proofErr w:type="spellStart"/>
      <w:r>
        <w:t>Syn</w:t>
      </w:r>
      <w:proofErr w:type="spellEnd"/>
      <w:r>
        <w:t xml:space="preserve"> </w:t>
      </w:r>
      <w:proofErr w:type="spellStart"/>
      <w:r>
        <w:t>Christlike</w:t>
      </w:r>
      <w:proofErr w:type="spellEnd"/>
      <w:r>
        <w:t xml:space="preserve"> Gemein </w:t>
      </w:r>
      <w:proofErr w:type="spellStart"/>
      <w:r>
        <w:t>geleuet</w:t>
      </w:r>
      <w:proofErr w:type="spellEnd"/>
      <w:r>
        <w:t xml:space="preserve"> hat,</w:t>
      </w:r>
      <w:r>
        <w:br/>
      </w:r>
      <w:proofErr w:type="spellStart"/>
      <w:r>
        <w:t>vör</w:t>
      </w:r>
      <w:proofErr w:type="spellEnd"/>
      <w:r>
        <w:t xml:space="preserve"> </w:t>
      </w:r>
      <w:proofErr w:type="spellStart"/>
      <w:r>
        <w:t>welck</w:t>
      </w:r>
      <w:proofErr w:type="spellEnd"/>
      <w:r>
        <w:t xml:space="preserve"> he sick gaff in den </w:t>
      </w:r>
      <w:proofErr w:type="spellStart"/>
      <w:r>
        <w:t>Dodt</w:t>
      </w:r>
      <w:proofErr w:type="spellEnd"/>
      <w:r>
        <w:br/>
      </w:r>
      <w:proofErr w:type="spellStart"/>
      <w:r>
        <w:t>vnd</w:t>
      </w:r>
      <w:proofErr w:type="spellEnd"/>
      <w:r>
        <w:t xml:space="preserve"> </w:t>
      </w:r>
      <w:proofErr w:type="spellStart"/>
      <w:r>
        <w:t>schenckt</w:t>
      </w:r>
      <w:proofErr w:type="spellEnd"/>
      <w:r>
        <w:t xml:space="preserve"> er all </w:t>
      </w:r>
      <w:proofErr w:type="spellStart"/>
      <w:r>
        <w:t>syn</w:t>
      </w:r>
      <w:proofErr w:type="spellEnd"/>
      <w:r>
        <w:t xml:space="preserve"> </w:t>
      </w:r>
      <w:proofErr w:type="spellStart"/>
      <w:r>
        <w:t>Güder</w:t>
      </w:r>
      <w:proofErr w:type="spellEnd"/>
      <w:r>
        <w:t>.</w:t>
      </w:r>
    </w:p>
    <w:p w14:paraId="25D6DBFB" w14:textId="77777777" w:rsidR="00F76071" w:rsidRDefault="00F76071" w:rsidP="00F76071">
      <w:pPr>
        <w:pStyle w:val="StandardWeb"/>
      </w:pPr>
      <w:proofErr w:type="spellStart"/>
      <w:r>
        <w:t>Ock</w:t>
      </w:r>
      <w:proofErr w:type="spellEnd"/>
      <w:r>
        <w:t xml:space="preserve"> mit </w:t>
      </w:r>
      <w:proofErr w:type="spellStart"/>
      <w:r>
        <w:t>vornufft</w:t>
      </w:r>
      <w:proofErr w:type="spellEnd"/>
      <w:r>
        <w:t xml:space="preserve"> </w:t>
      </w:r>
      <w:proofErr w:type="spellStart"/>
      <w:r>
        <w:t>vnd</w:t>
      </w:r>
      <w:proofErr w:type="spellEnd"/>
      <w:r>
        <w:t xml:space="preserve"> </w:t>
      </w:r>
      <w:proofErr w:type="spellStart"/>
      <w:r>
        <w:t>bescheidenheit</w:t>
      </w:r>
      <w:proofErr w:type="spellEnd"/>
      <w:r>
        <w:br/>
      </w:r>
      <w:proofErr w:type="spellStart"/>
      <w:r>
        <w:t>by</w:t>
      </w:r>
      <w:proofErr w:type="spellEnd"/>
      <w:r>
        <w:t xml:space="preserve"> </w:t>
      </w:r>
      <w:proofErr w:type="spellStart"/>
      <w:r>
        <w:t>dyner</w:t>
      </w:r>
      <w:proofErr w:type="spellEnd"/>
      <w:r>
        <w:t xml:space="preserve"> </w:t>
      </w:r>
      <w:proofErr w:type="spellStart"/>
      <w:r>
        <w:t>Frowen</w:t>
      </w:r>
      <w:proofErr w:type="spellEnd"/>
      <w:r>
        <w:t xml:space="preserve"> schalt </w:t>
      </w:r>
      <w:proofErr w:type="spellStart"/>
      <w:r>
        <w:t>wanen</w:t>
      </w:r>
      <w:proofErr w:type="spellEnd"/>
      <w:r>
        <w:t>,</w:t>
      </w:r>
      <w:r>
        <w:br/>
      </w:r>
      <w:proofErr w:type="spellStart"/>
      <w:r>
        <w:t>Vnd</w:t>
      </w:r>
      <w:proofErr w:type="spellEnd"/>
      <w:r>
        <w:t xml:space="preserve"> so dar </w:t>
      </w:r>
      <w:proofErr w:type="spellStart"/>
      <w:r>
        <w:t>ys</w:t>
      </w:r>
      <w:proofErr w:type="spellEnd"/>
      <w:r>
        <w:t xml:space="preserve"> </w:t>
      </w:r>
      <w:proofErr w:type="spellStart"/>
      <w:r>
        <w:t>wat</w:t>
      </w:r>
      <w:proofErr w:type="spellEnd"/>
      <w:r>
        <w:t xml:space="preserve"> </w:t>
      </w:r>
      <w:proofErr w:type="spellStart"/>
      <w:r>
        <w:t>gebrecklicheit</w:t>
      </w:r>
      <w:proofErr w:type="spellEnd"/>
      <w:r>
        <w:br/>
        <w:t xml:space="preserve">des </w:t>
      </w:r>
      <w:proofErr w:type="spellStart"/>
      <w:r>
        <w:t>swaken</w:t>
      </w:r>
      <w:proofErr w:type="spellEnd"/>
      <w:r>
        <w:t xml:space="preserve"> </w:t>
      </w:r>
      <w:proofErr w:type="spellStart"/>
      <w:r>
        <w:t>wercktüges</w:t>
      </w:r>
      <w:proofErr w:type="spellEnd"/>
      <w:r>
        <w:t xml:space="preserve"> schonen;</w:t>
      </w:r>
      <w:r>
        <w:br/>
      </w:r>
      <w:proofErr w:type="spellStart"/>
      <w:r>
        <w:t>Ock</w:t>
      </w:r>
      <w:proofErr w:type="spellEnd"/>
      <w:r>
        <w:t xml:space="preserve"> </w:t>
      </w:r>
      <w:proofErr w:type="spellStart"/>
      <w:r>
        <w:t>wilt</w:t>
      </w:r>
      <w:proofErr w:type="spellEnd"/>
      <w:r>
        <w:t xml:space="preserve"> </w:t>
      </w:r>
      <w:proofErr w:type="spellStart"/>
      <w:r>
        <w:t>henfort</w:t>
      </w:r>
      <w:proofErr w:type="spellEnd"/>
      <w:r>
        <w:t xml:space="preserve"> nicht anders </w:t>
      </w:r>
      <w:proofErr w:type="spellStart"/>
      <w:r>
        <w:t>syn</w:t>
      </w:r>
      <w:proofErr w:type="spellEnd"/>
      <w:r>
        <w:t>:</w:t>
      </w:r>
      <w:r>
        <w:br/>
      </w:r>
      <w:proofErr w:type="spellStart"/>
      <w:r>
        <w:t>Vorlaten</w:t>
      </w:r>
      <w:proofErr w:type="spellEnd"/>
      <w:r>
        <w:t xml:space="preserve"> </w:t>
      </w:r>
      <w:proofErr w:type="spellStart"/>
      <w:r>
        <w:t>most</w:t>
      </w:r>
      <w:proofErr w:type="spellEnd"/>
      <w:r>
        <w:t xml:space="preserve"> de </w:t>
      </w:r>
      <w:proofErr w:type="spellStart"/>
      <w:r>
        <w:t>Oldern</w:t>
      </w:r>
      <w:proofErr w:type="spellEnd"/>
      <w:r>
        <w:t xml:space="preserve"> </w:t>
      </w:r>
      <w:proofErr w:type="spellStart"/>
      <w:r>
        <w:t>dyn</w:t>
      </w:r>
      <w:proofErr w:type="spellEnd"/>
      <w:r>
        <w:br/>
      </w:r>
      <w:proofErr w:type="spellStart"/>
      <w:r>
        <w:t>vnd</w:t>
      </w:r>
      <w:proofErr w:type="spellEnd"/>
      <w:r>
        <w:t xml:space="preserve"> </w:t>
      </w:r>
      <w:proofErr w:type="spellStart"/>
      <w:r>
        <w:t>dyner</w:t>
      </w:r>
      <w:proofErr w:type="spellEnd"/>
      <w:r>
        <w:t xml:space="preserve"> </w:t>
      </w:r>
      <w:proofErr w:type="spellStart"/>
      <w:r>
        <w:t>Frowen</w:t>
      </w:r>
      <w:proofErr w:type="spellEnd"/>
      <w:r>
        <w:t xml:space="preserve"> anhangen.</w:t>
      </w:r>
    </w:p>
    <w:p w14:paraId="3EC1E5A7" w14:textId="77777777" w:rsidR="00F76071" w:rsidRDefault="00F76071" w:rsidP="00F76071">
      <w:pPr>
        <w:pStyle w:val="StandardWeb"/>
      </w:pPr>
      <w:proofErr w:type="spellStart"/>
      <w:r>
        <w:t>Darneuen</w:t>
      </w:r>
      <w:proofErr w:type="spellEnd"/>
      <w:r>
        <w:t xml:space="preserve"> schal beide, Man </w:t>
      </w:r>
      <w:proofErr w:type="spellStart"/>
      <w:r>
        <w:t>vnd</w:t>
      </w:r>
      <w:proofErr w:type="spellEnd"/>
      <w:r>
        <w:t xml:space="preserve"> </w:t>
      </w:r>
      <w:proofErr w:type="spellStart"/>
      <w:r>
        <w:t>Wyff</w:t>
      </w:r>
      <w:proofErr w:type="spellEnd"/>
      <w:r>
        <w:t>,</w:t>
      </w:r>
      <w:r>
        <w:br/>
        <w:t xml:space="preserve">in Gades </w:t>
      </w:r>
      <w:proofErr w:type="spellStart"/>
      <w:r>
        <w:t>früchten</w:t>
      </w:r>
      <w:proofErr w:type="spellEnd"/>
      <w:r>
        <w:t xml:space="preserve"> wandeln,</w:t>
      </w:r>
      <w:r>
        <w:br/>
      </w:r>
      <w:proofErr w:type="spellStart"/>
      <w:r>
        <w:t>Vortruwen</w:t>
      </w:r>
      <w:proofErr w:type="spellEnd"/>
      <w:r>
        <w:t xml:space="preserve"> </w:t>
      </w:r>
      <w:proofErr w:type="spellStart"/>
      <w:r>
        <w:t>Godt</w:t>
      </w:r>
      <w:proofErr w:type="spellEnd"/>
      <w:r>
        <w:t xml:space="preserve"> </w:t>
      </w:r>
      <w:proofErr w:type="spellStart"/>
      <w:r>
        <w:t>guth</w:t>
      </w:r>
      <w:proofErr w:type="spellEnd"/>
      <w:r>
        <w:t xml:space="preserve">, ehr </w:t>
      </w:r>
      <w:proofErr w:type="spellStart"/>
      <w:r>
        <w:t>vnd</w:t>
      </w:r>
      <w:proofErr w:type="spellEnd"/>
      <w:r>
        <w:t xml:space="preserve"> </w:t>
      </w:r>
      <w:proofErr w:type="spellStart"/>
      <w:r>
        <w:t>lyff</w:t>
      </w:r>
      <w:proofErr w:type="spellEnd"/>
      <w:r>
        <w:t>,</w:t>
      </w:r>
      <w:r>
        <w:br/>
      </w:r>
      <w:proofErr w:type="spellStart"/>
      <w:r>
        <w:t>vprichtich</w:t>
      </w:r>
      <w:proofErr w:type="spellEnd"/>
      <w:r>
        <w:t xml:space="preserve"> ehrlich </w:t>
      </w:r>
      <w:proofErr w:type="spellStart"/>
      <w:r>
        <w:t>handelen</w:t>
      </w:r>
      <w:proofErr w:type="spellEnd"/>
      <w:r>
        <w:t>,</w:t>
      </w:r>
      <w:r>
        <w:br/>
        <w:t xml:space="preserve">Er Kinder </w:t>
      </w:r>
      <w:proofErr w:type="spellStart"/>
      <w:r>
        <w:t>ock</w:t>
      </w:r>
      <w:proofErr w:type="spellEnd"/>
      <w:r>
        <w:t xml:space="preserve"> </w:t>
      </w:r>
      <w:proofErr w:type="spellStart"/>
      <w:r>
        <w:t>vptehen</w:t>
      </w:r>
      <w:proofErr w:type="spellEnd"/>
      <w:r>
        <w:t xml:space="preserve"> in </w:t>
      </w:r>
      <w:proofErr w:type="spellStart"/>
      <w:r>
        <w:t>tucht</w:t>
      </w:r>
      <w:proofErr w:type="spellEnd"/>
      <w:r>
        <w:br/>
      </w:r>
      <w:proofErr w:type="spellStart"/>
      <w:r>
        <w:t>tho</w:t>
      </w:r>
      <w:proofErr w:type="spellEnd"/>
      <w:r>
        <w:t xml:space="preserve"> Gades ehr in Gades </w:t>
      </w:r>
      <w:proofErr w:type="spellStart"/>
      <w:r>
        <w:t>frucht</w:t>
      </w:r>
      <w:proofErr w:type="spellEnd"/>
      <w:r>
        <w:t>,</w:t>
      </w:r>
      <w:r>
        <w:br/>
      </w:r>
      <w:proofErr w:type="spellStart"/>
      <w:r>
        <w:t>tho</w:t>
      </w:r>
      <w:proofErr w:type="spellEnd"/>
      <w:r>
        <w:t xml:space="preserve"> </w:t>
      </w:r>
      <w:proofErr w:type="spellStart"/>
      <w:r>
        <w:t>mudt</w:t>
      </w:r>
      <w:proofErr w:type="spellEnd"/>
      <w:r>
        <w:t xml:space="preserve"> </w:t>
      </w:r>
      <w:proofErr w:type="spellStart"/>
      <w:r>
        <w:t>Christliker</w:t>
      </w:r>
      <w:proofErr w:type="spellEnd"/>
      <w:r>
        <w:t xml:space="preserve"> gemeine.</w:t>
      </w:r>
    </w:p>
    <w:p w14:paraId="2F941DB9" w14:textId="77777777" w:rsidR="00F76071" w:rsidRDefault="00F76071" w:rsidP="00F76071">
      <w:pPr>
        <w:pStyle w:val="StandardWeb"/>
      </w:pPr>
      <w:r>
        <w:t xml:space="preserve">So in dem </w:t>
      </w:r>
      <w:proofErr w:type="spellStart"/>
      <w:r>
        <w:t>Ehestandt</w:t>
      </w:r>
      <w:proofErr w:type="spellEnd"/>
      <w:r>
        <w:t xml:space="preserve"> </w:t>
      </w:r>
      <w:proofErr w:type="spellStart"/>
      <w:r>
        <w:t>nodt</w:t>
      </w:r>
      <w:proofErr w:type="spellEnd"/>
      <w:r>
        <w:t xml:space="preserve"> </w:t>
      </w:r>
      <w:proofErr w:type="spellStart"/>
      <w:r>
        <w:t>vör</w:t>
      </w:r>
      <w:proofErr w:type="spellEnd"/>
      <w:r>
        <w:t xml:space="preserve"> </w:t>
      </w:r>
      <w:proofErr w:type="spellStart"/>
      <w:r>
        <w:t>velt</w:t>
      </w:r>
      <w:proofErr w:type="spellEnd"/>
      <w:r>
        <w:t>,</w:t>
      </w:r>
      <w:r>
        <w:br/>
        <w:t xml:space="preserve">so </w:t>
      </w:r>
      <w:proofErr w:type="spellStart"/>
      <w:r>
        <w:t>schöle</w:t>
      </w:r>
      <w:proofErr w:type="spellEnd"/>
      <w:r>
        <w:t xml:space="preserve"> </w:t>
      </w:r>
      <w:proofErr w:type="spellStart"/>
      <w:r>
        <w:t>gy</w:t>
      </w:r>
      <w:proofErr w:type="spellEnd"/>
      <w:r>
        <w:t xml:space="preserve"> nicht </w:t>
      </w:r>
      <w:proofErr w:type="spellStart"/>
      <w:r>
        <w:t>vortzagen</w:t>
      </w:r>
      <w:proofErr w:type="spellEnd"/>
      <w:r>
        <w:t>,</w:t>
      </w:r>
      <w:r>
        <w:br/>
        <w:t xml:space="preserve">Gy </w:t>
      </w:r>
      <w:proofErr w:type="spellStart"/>
      <w:r>
        <w:t>schölen</w:t>
      </w:r>
      <w:proofErr w:type="spellEnd"/>
      <w:r>
        <w:t xml:space="preserve"> de </w:t>
      </w:r>
      <w:proofErr w:type="spellStart"/>
      <w:r>
        <w:t>nodt</w:t>
      </w:r>
      <w:proofErr w:type="spellEnd"/>
      <w:r>
        <w:t xml:space="preserve"> dem Düren Held,</w:t>
      </w:r>
      <w:r>
        <w:br/>
        <w:t xml:space="preserve">Christ, Gades Son, </w:t>
      </w:r>
      <w:proofErr w:type="spellStart"/>
      <w:r>
        <w:t>vör</w:t>
      </w:r>
      <w:proofErr w:type="spellEnd"/>
      <w:r>
        <w:t xml:space="preserve"> </w:t>
      </w:r>
      <w:proofErr w:type="spellStart"/>
      <w:r>
        <w:t>dragen</w:t>
      </w:r>
      <w:proofErr w:type="spellEnd"/>
      <w:r>
        <w:t>:</w:t>
      </w:r>
      <w:r>
        <w:br/>
        <w:t xml:space="preserve">He </w:t>
      </w:r>
      <w:proofErr w:type="spellStart"/>
      <w:r>
        <w:t>helpen</w:t>
      </w:r>
      <w:proofErr w:type="spellEnd"/>
      <w:r>
        <w:t xml:space="preserve"> </w:t>
      </w:r>
      <w:proofErr w:type="spellStart"/>
      <w:r>
        <w:t>wil</w:t>
      </w:r>
      <w:proofErr w:type="spellEnd"/>
      <w:r>
        <w:t xml:space="preserve">, he </w:t>
      </w:r>
      <w:proofErr w:type="spellStart"/>
      <w:r>
        <w:t>ys</w:t>
      </w:r>
      <w:proofErr w:type="spellEnd"/>
      <w:r>
        <w:t xml:space="preserve"> de Man,</w:t>
      </w:r>
      <w:r>
        <w:br/>
        <w:t xml:space="preserve">de </w:t>
      </w:r>
      <w:proofErr w:type="spellStart"/>
      <w:r>
        <w:t>Wyn</w:t>
      </w:r>
      <w:proofErr w:type="spellEnd"/>
      <w:r>
        <w:t xml:space="preserve"> </w:t>
      </w:r>
      <w:proofErr w:type="spellStart"/>
      <w:r>
        <w:t>vth</w:t>
      </w:r>
      <w:proofErr w:type="spellEnd"/>
      <w:r>
        <w:t xml:space="preserve"> </w:t>
      </w:r>
      <w:proofErr w:type="spellStart"/>
      <w:r>
        <w:t>water</w:t>
      </w:r>
      <w:proofErr w:type="spellEnd"/>
      <w:r>
        <w:t xml:space="preserve"> </w:t>
      </w:r>
      <w:proofErr w:type="spellStart"/>
      <w:r>
        <w:t>maken</w:t>
      </w:r>
      <w:proofErr w:type="spellEnd"/>
      <w:r>
        <w:t xml:space="preserve"> </w:t>
      </w:r>
      <w:proofErr w:type="spellStart"/>
      <w:r>
        <w:t>kan</w:t>
      </w:r>
      <w:proofErr w:type="spellEnd"/>
      <w:r>
        <w:t>,</w:t>
      </w:r>
      <w:r>
        <w:br/>
      </w:r>
      <w:proofErr w:type="spellStart"/>
      <w:r>
        <w:t>vth</w:t>
      </w:r>
      <w:proofErr w:type="spellEnd"/>
      <w:r>
        <w:t xml:space="preserve"> </w:t>
      </w:r>
      <w:proofErr w:type="spellStart"/>
      <w:r>
        <w:t>nöden</w:t>
      </w:r>
      <w:proofErr w:type="spellEnd"/>
      <w:r>
        <w:t xml:space="preserve"> </w:t>
      </w:r>
      <w:proofErr w:type="spellStart"/>
      <w:r>
        <w:t>geweldich</w:t>
      </w:r>
      <w:proofErr w:type="spellEnd"/>
      <w:r>
        <w:t xml:space="preserve"> </w:t>
      </w:r>
      <w:proofErr w:type="spellStart"/>
      <w:r>
        <w:t>helpen</w:t>
      </w:r>
      <w:proofErr w:type="spellEnd"/>
      <w:r>
        <w:t>.</w:t>
      </w:r>
    </w:p>
    <w:p w14:paraId="604504D1" w14:textId="77777777" w:rsidR="00F76071" w:rsidRDefault="00F76071" w:rsidP="00F76071">
      <w:pPr>
        <w:pStyle w:val="StandardWeb"/>
      </w:pPr>
      <w:r>
        <w:t xml:space="preserve">Ach </w:t>
      </w:r>
      <w:proofErr w:type="spellStart"/>
      <w:r>
        <w:t>Godt</w:t>
      </w:r>
      <w:proofErr w:type="spellEnd"/>
      <w:r>
        <w:t xml:space="preserve">, </w:t>
      </w:r>
      <w:proofErr w:type="spellStart"/>
      <w:r>
        <w:t>behöd</w:t>
      </w:r>
      <w:proofErr w:type="spellEnd"/>
      <w:r>
        <w:t xml:space="preserve"> vor </w:t>
      </w:r>
      <w:proofErr w:type="spellStart"/>
      <w:r>
        <w:t>Sünd</w:t>
      </w:r>
      <w:proofErr w:type="spellEnd"/>
      <w:r>
        <w:t xml:space="preserve"> </w:t>
      </w:r>
      <w:proofErr w:type="spellStart"/>
      <w:r>
        <w:t>vnd</w:t>
      </w:r>
      <w:proofErr w:type="spellEnd"/>
      <w:r>
        <w:t xml:space="preserve"> </w:t>
      </w:r>
      <w:proofErr w:type="spellStart"/>
      <w:r>
        <w:t>schand</w:t>
      </w:r>
      <w:proofErr w:type="spellEnd"/>
      <w:r>
        <w:br/>
      </w:r>
      <w:proofErr w:type="spellStart"/>
      <w:r>
        <w:t>vnd</w:t>
      </w:r>
      <w:proofErr w:type="spellEnd"/>
      <w:r>
        <w:t xml:space="preserve"> </w:t>
      </w:r>
      <w:proofErr w:type="spellStart"/>
      <w:r>
        <w:t>help</w:t>
      </w:r>
      <w:proofErr w:type="spellEnd"/>
      <w:r>
        <w:t xml:space="preserve">, dat </w:t>
      </w:r>
      <w:proofErr w:type="spellStart"/>
      <w:r>
        <w:t>Christlicck</w:t>
      </w:r>
      <w:proofErr w:type="spellEnd"/>
      <w:r>
        <w:t xml:space="preserve"> </w:t>
      </w:r>
      <w:proofErr w:type="spellStart"/>
      <w:r>
        <w:t>leeuen</w:t>
      </w:r>
      <w:proofErr w:type="spellEnd"/>
      <w:r>
        <w:br/>
        <w:t xml:space="preserve">All, de in </w:t>
      </w:r>
      <w:proofErr w:type="spellStart"/>
      <w:r>
        <w:t>dissen</w:t>
      </w:r>
      <w:proofErr w:type="spellEnd"/>
      <w:r>
        <w:t xml:space="preserve"> </w:t>
      </w:r>
      <w:proofErr w:type="spellStart"/>
      <w:r>
        <w:t>hillgen</w:t>
      </w:r>
      <w:proofErr w:type="spellEnd"/>
      <w:r>
        <w:t xml:space="preserve"> stand</w:t>
      </w:r>
      <w:r>
        <w:br/>
        <w:t xml:space="preserve">sick na </w:t>
      </w:r>
      <w:proofErr w:type="spellStart"/>
      <w:r>
        <w:t>dym</w:t>
      </w:r>
      <w:proofErr w:type="spellEnd"/>
      <w:r>
        <w:t xml:space="preserve"> </w:t>
      </w:r>
      <w:proofErr w:type="spellStart"/>
      <w:r>
        <w:t>wort</w:t>
      </w:r>
      <w:proofErr w:type="spellEnd"/>
      <w:r>
        <w:t xml:space="preserve"> </w:t>
      </w:r>
      <w:proofErr w:type="spellStart"/>
      <w:r>
        <w:t>begeuen</w:t>
      </w:r>
      <w:proofErr w:type="spellEnd"/>
      <w:r>
        <w:t>;</w:t>
      </w:r>
      <w:r>
        <w:br/>
        <w:t xml:space="preserve">An </w:t>
      </w:r>
      <w:proofErr w:type="spellStart"/>
      <w:r>
        <w:t>Lyff</w:t>
      </w:r>
      <w:proofErr w:type="spellEnd"/>
      <w:r>
        <w:t xml:space="preserve"> </w:t>
      </w:r>
      <w:proofErr w:type="spellStart"/>
      <w:r>
        <w:t>vnd</w:t>
      </w:r>
      <w:proofErr w:type="spellEnd"/>
      <w:r>
        <w:t xml:space="preserve"> Seel, an </w:t>
      </w:r>
      <w:proofErr w:type="spellStart"/>
      <w:r>
        <w:t>gudt</w:t>
      </w:r>
      <w:proofErr w:type="spellEnd"/>
      <w:r>
        <w:t xml:space="preserve"> </w:t>
      </w:r>
      <w:proofErr w:type="spellStart"/>
      <w:r>
        <w:t>vnd</w:t>
      </w:r>
      <w:proofErr w:type="spellEnd"/>
      <w:r>
        <w:t xml:space="preserve"> ehr</w:t>
      </w:r>
      <w:r>
        <w:br/>
        <w:t xml:space="preserve">se </w:t>
      </w:r>
      <w:proofErr w:type="spellStart"/>
      <w:r>
        <w:t>segene</w:t>
      </w:r>
      <w:proofErr w:type="spellEnd"/>
      <w:r>
        <w:t xml:space="preserve"> </w:t>
      </w:r>
      <w:proofErr w:type="spellStart"/>
      <w:r>
        <w:t>vnd</w:t>
      </w:r>
      <w:proofErr w:type="spellEnd"/>
      <w:r>
        <w:t xml:space="preserve"> </w:t>
      </w:r>
      <w:proofErr w:type="spellStart"/>
      <w:r>
        <w:t>rycklick</w:t>
      </w:r>
      <w:proofErr w:type="spellEnd"/>
      <w:r>
        <w:t xml:space="preserve"> mehr</w:t>
      </w:r>
      <w:r>
        <w:br/>
      </w:r>
      <w:proofErr w:type="spellStart"/>
      <w:r>
        <w:t>dorch</w:t>
      </w:r>
      <w:proofErr w:type="spellEnd"/>
      <w:r>
        <w:t xml:space="preserve"> Jesum Christum, Amen.</w:t>
      </w:r>
    </w:p>
    <w:p w14:paraId="117C3431" w14:textId="54396DF1" w:rsidR="00F76071" w:rsidRDefault="00F76071" w:rsidP="00F76071">
      <w:pPr>
        <w:pStyle w:val="berschrift1"/>
      </w:pPr>
      <w:r>
        <w:rPr>
          <w:rStyle w:val="screen-reader-text"/>
        </w:rPr>
        <w:t xml:space="preserve">Nu </w:t>
      </w:r>
      <w:proofErr w:type="spellStart"/>
      <w:r>
        <w:rPr>
          <w:rStyle w:val="screen-reader-text"/>
        </w:rPr>
        <w:t>ys</w:t>
      </w:r>
      <w:proofErr w:type="spellEnd"/>
      <w:r>
        <w:rPr>
          <w:rStyle w:val="screen-reader-text"/>
        </w:rPr>
        <w:t xml:space="preserve"> de </w:t>
      </w:r>
      <w:proofErr w:type="spellStart"/>
      <w:r>
        <w:rPr>
          <w:rStyle w:val="screen-reader-text"/>
        </w:rPr>
        <w:t>angeneme</w:t>
      </w:r>
      <w:proofErr w:type="spellEnd"/>
      <w:r>
        <w:rPr>
          <w:rStyle w:val="screen-reader-text"/>
        </w:rPr>
        <w:t xml:space="preserve"> </w:t>
      </w:r>
      <w:proofErr w:type="spellStart"/>
      <w:r>
        <w:rPr>
          <w:rStyle w:val="screen-reader-text"/>
        </w:rPr>
        <w:t>tydt</w:t>
      </w:r>
      <w:proofErr w:type="spellEnd"/>
      <w:r>
        <w:t xml:space="preserve"> </w:t>
      </w:r>
    </w:p>
    <w:p w14:paraId="2E42B71E" w14:textId="77777777" w:rsidR="00F76071" w:rsidRDefault="00F76071" w:rsidP="00F76071">
      <w:pPr>
        <w:pStyle w:val="StandardWeb"/>
      </w:pPr>
      <w:r>
        <w:t xml:space="preserve">NU </w:t>
      </w:r>
      <w:proofErr w:type="spellStart"/>
      <w:r>
        <w:t>ys</w:t>
      </w:r>
      <w:proofErr w:type="spellEnd"/>
      <w:r>
        <w:t xml:space="preserve"> de </w:t>
      </w:r>
      <w:proofErr w:type="spellStart"/>
      <w:r>
        <w:t>angeneme</w:t>
      </w:r>
      <w:proofErr w:type="spellEnd"/>
      <w:r>
        <w:t xml:space="preserve"> </w:t>
      </w:r>
      <w:proofErr w:type="spellStart"/>
      <w:r>
        <w:t>tydt</w:t>
      </w:r>
      <w:proofErr w:type="spellEnd"/>
      <w:r>
        <w:t>,</w:t>
      </w:r>
      <w:r>
        <w:br/>
        <w:t xml:space="preserve">de </w:t>
      </w:r>
      <w:proofErr w:type="spellStart"/>
      <w:r>
        <w:t>dach</w:t>
      </w:r>
      <w:proofErr w:type="spellEnd"/>
      <w:r>
        <w:t xml:space="preserve"> des Heyls vor </w:t>
      </w:r>
      <w:proofErr w:type="spellStart"/>
      <w:r>
        <w:t>ogen</w:t>
      </w:r>
      <w:proofErr w:type="spellEnd"/>
      <w:r>
        <w:t xml:space="preserve"> </w:t>
      </w:r>
      <w:proofErr w:type="spellStart"/>
      <w:r>
        <w:t>steith</w:t>
      </w:r>
      <w:proofErr w:type="spellEnd"/>
      <w:r>
        <w:t>!</w:t>
      </w:r>
      <w:r>
        <w:br/>
        <w:t xml:space="preserve">ein Christen dar </w:t>
      </w:r>
      <w:proofErr w:type="spellStart"/>
      <w:r>
        <w:t>tho</w:t>
      </w:r>
      <w:proofErr w:type="spellEnd"/>
      <w:r>
        <w:t xml:space="preserve"> trachte,</w:t>
      </w:r>
      <w:r>
        <w:br/>
      </w:r>
      <w:proofErr w:type="spellStart"/>
      <w:r>
        <w:t>Dath</w:t>
      </w:r>
      <w:proofErr w:type="spellEnd"/>
      <w:r>
        <w:t xml:space="preserve"> he </w:t>
      </w:r>
      <w:proofErr w:type="spellStart"/>
      <w:r>
        <w:t>vorgeues</w:t>
      </w:r>
      <w:proofErr w:type="spellEnd"/>
      <w:r>
        <w:t xml:space="preserve"> nicht de </w:t>
      </w:r>
      <w:proofErr w:type="spellStart"/>
      <w:r>
        <w:t>gnad</w:t>
      </w:r>
      <w:proofErr w:type="spellEnd"/>
      <w:r>
        <w:br/>
      </w:r>
      <w:proofErr w:type="spellStart"/>
      <w:r>
        <w:t>entfange</w:t>
      </w:r>
      <w:proofErr w:type="spellEnd"/>
      <w:r>
        <w:t xml:space="preserve"> </w:t>
      </w:r>
      <w:proofErr w:type="spellStart"/>
      <w:r>
        <w:t>vnd</w:t>
      </w:r>
      <w:proofErr w:type="spellEnd"/>
      <w:r>
        <w:t xml:space="preserve"> sick </w:t>
      </w:r>
      <w:proofErr w:type="spellStart"/>
      <w:r>
        <w:t>ewich</w:t>
      </w:r>
      <w:proofErr w:type="spellEnd"/>
      <w:r>
        <w:t xml:space="preserve"> </w:t>
      </w:r>
      <w:proofErr w:type="spellStart"/>
      <w:r>
        <w:t>schad</w:t>
      </w:r>
      <w:proofErr w:type="spellEnd"/>
      <w:r>
        <w:t>,</w:t>
      </w:r>
      <w:r>
        <w:br/>
      </w:r>
      <w:proofErr w:type="spellStart"/>
      <w:r>
        <w:t>syn</w:t>
      </w:r>
      <w:proofErr w:type="spellEnd"/>
      <w:r>
        <w:t xml:space="preserve"> </w:t>
      </w:r>
      <w:proofErr w:type="spellStart"/>
      <w:r>
        <w:t>sake</w:t>
      </w:r>
      <w:proofErr w:type="spellEnd"/>
      <w:r>
        <w:t xml:space="preserve"> </w:t>
      </w:r>
      <w:proofErr w:type="spellStart"/>
      <w:r>
        <w:t>hebbe</w:t>
      </w:r>
      <w:proofErr w:type="spellEnd"/>
      <w:r>
        <w:t xml:space="preserve"> in achte!</w:t>
      </w:r>
    </w:p>
    <w:p w14:paraId="5077D589" w14:textId="77777777" w:rsidR="00F76071" w:rsidRDefault="00F76071" w:rsidP="00F76071">
      <w:pPr>
        <w:pStyle w:val="StandardWeb"/>
      </w:pPr>
      <w:proofErr w:type="spellStart"/>
      <w:r>
        <w:t>Wy</w:t>
      </w:r>
      <w:proofErr w:type="spellEnd"/>
      <w:r>
        <w:t xml:space="preserve"> </w:t>
      </w:r>
      <w:proofErr w:type="spellStart"/>
      <w:r>
        <w:t>möten</w:t>
      </w:r>
      <w:proofErr w:type="spellEnd"/>
      <w:r>
        <w:t xml:space="preserve"> alle </w:t>
      </w:r>
      <w:proofErr w:type="spellStart"/>
      <w:r>
        <w:t>vp</w:t>
      </w:r>
      <w:proofErr w:type="spellEnd"/>
      <w:r>
        <w:t xml:space="preserve"> de </w:t>
      </w:r>
      <w:proofErr w:type="spellStart"/>
      <w:r>
        <w:t>vahrt</w:t>
      </w:r>
      <w:proofErr w:type="spellEnd"/>
      <w:r>
        <w:br/>
      </w:r>
      <w:proofErr w:type="spellStart"/>
      <w:r>
        <w:t>vnd</w:t>
      </w:r>
      <w:proofErr w:type="spellEnd"/>
      <w:r>
        <w:t xml:space="preserve"> Christo werden </w:t>
      </w:r>
      <w:proofErr w:type="spellStart"/>
      <w:r>
        <w:t>apenbart</w:t>
      </w:r>
      <w:proofErr w:type="spellEnd"/>
      <w:r>
        <w:t>,</w:t>
      </w:r>
      <w:r>
        <w:br/>
        <w:t xml:space="preserve">wenn he </w:t>
      </w:r>
      <w:proofErr w:type="spellStart"/>
      <w:r>
        <w:t>sitt</w:t>
      </w:r>
      <w:proofErr w:type="spellEnd"/>
      <w:r>
        <w:t xml:space="preserve"> dat Gerichte,</w:t>
      </w:r>
      <w:r>
        <w:br/>
        <w:t xml:space="preserve">Dar wert </w:t>
      </w:r>
      <w:proofErr w:type="spellStart"/>
      <w:r>
        <w:t>entfangen</w:t>
      </w:r>
      <w:proofErr w:type="spellEnd"/>
      <w:r>
        <w:t xml:space="preserve"> </w:t>
      </w:r>
      <w:proofErr w:type="spellStart"/>
      <w:r>
        <w:t>yederman</w:t>
      </w:r>
      <w:proofErr w:type="spellEnd"/>
      <w:r>
        <w:br/>
        <w:t xml:space="preserve">na </w:t>
      </w:r>
      <w:proofErr w:type="spellStart"/>
      <w:r>
        <w:t>synem</w:t>
      </w:r>
      <w:proofErr w:type="spellEnd"/>
      <w:r>
        <w:t xml:space="preserve"> </w:t>
      </w:r>
      <w:proofErr w:type="spellStart"/>
      <w:r>
        <w:t>arbeidt</w:t>
      </w:r>
      <w:proofErr w:type="spellEnd"/>
      <w:r>
        <w:t xml:space="preserve"> </w:t>
      </w:r>
      <w:proofErr w:type="spellStart"/>
      <w:r>
        <w:t>ock</w:t>
      </w:r>
      <w:proofErr w:type="spellEnd"/>
      <w:r>
        <w:t xml:space="preserve"> </w:t>
      </w:r>
      <w:proofErr w:type="spellStart"/>
      <w:r>
        <w:t>syn</w:t>
      </w:r>
      <w:proofErr w:type="spellEnd"/>
      <w:r>
        <w:t xml:space="preserve"> lohn,</w:t>
      </w:r>
      <w:r>
        <w:br/>
        <w:t xml:space="preserve">dat </w:t>
      </w:r>
      <w:proofErr w:type="spellStart"/>
      <w:r>
        <w:t>holdt</w:t>
      </w:r>
      <w:proofErr w:type="spellEnd"/>
      <w:r>
        <w:t xml:space="preserve"> vor </w:t>
      </w:r>
      <w:proofErr w:type="spellStart"/>
      <w:r>
        <w:t>neen</w:t>
      </w:r>
      <w:proofErr w:type="spellEnd"/>
      <w:r>
        <w:t xml:space="preserve"> </w:t>
      </w:r>
      <w:proofErr w:type="spellStart"/>
      <w:r>
        <w:t>gedichte</w:t>
      </w:r>
      <w:proofErr w:type="spellEnd"/>
      <w:r>
        <w:t>!</w:t>
      </w:r>
    </w:p>
    <w:p w14:paraId="2047C83B" w14:textId="77777777" w:rsidR="00F76071" w:rsidRDefault="00F76071" w:rsidP="00F76071">
      <w:pPr>
        <w:pStyle w:val="StandardWeb"/>
      </w:pPr>
      <w:r>
        <w:t xml:space="preserve">Ein </w:t>
      </w:r>
      <w:proofErr w:type="spellStart"/>
      <w:r>
        <w:t>Boem</w:t>
      </w:r>
      <w:proofErr w:type="spellEnd"/>
      <w:r>
        <w:t xml:space="preserve">, de nicht </w:t>
      </w:r>
      <w:proofErr w:type="spellStart"/>
      <w:r>
        <w:t>drecht</w:t>
      </w:r>
      <w:proofErr w:type="spellEnd"/>
      <w:r>
        <w:t xml:space="preserve"> </w:t>
      </w:r>
      <w:proofErr w:type="spellStart"/>
      <w:r>
        <w:t>früchte</w:t>
      </w:r>
      <w:proofErr w:type="spellEnd"/>
      <w:r>
        <w:t xml:space="preserve"> gut,</w:t>
      </w:r>
      <w:r>
        <w:br/>
        <w:t xml:space="preserve">wert </w:t>
      </w:r>
      <w:proofErr w:type="spellStart"/>
      <w:r>
        <w:t>affgehouwen</w:t>
      </w:r>
      <w:proofErr w:type="spellEnd"/>
      <w:r>
        <w:t xml:space="preserve"> </w:t>
      </w:r>
      <w:proofErr w:type="spellStart"/>
      <w:r>
        <w:t>thor</w:t>
      </w:r>
      <w:proofErr w:type="spellEnd"/>
      <w:r>
        <w:t xml:space="preserve"> </w:t>
      </w:r>
      <w:proofErr w:type="spellStart"/>
      <w:r>
        <w:t>vüres</w:t>
      </w:r>
      <w:proofErr w:type="spellEnd"/>
      <w:r>
        <w:t xml:space="preserve"> </w:t>
      </w:r>
      <w:proofErr w:type="spellStart"/>
      <w:r>
        <w:t>gloedt</w:t>
      </w:r>
      <w:proofErr w:type="spellEnd"/>
      <w:r>
        <w:t>,</w:t>
      </w:r>
      <w:r>
        <w:br/>
        <w:t xml:space="preserve">darinne </w:t>
      </w:r>
      <w:proofErr w:type="spellStart"/>
      <w:r>
        <w:t>tho</w:t>
      </w:r>
      <w:proofErr w:type="spellEnd"/>
      <w:r>
        <w:t xml:space="preserve"> </w:t>
      </w:r>
      <w:proofErr w:type="spellStart"/>
      <w:r>
        <w:t>vorderuen</w:t>
      </w:r>
      <w:proofErr w:type="spellEnd"/>
      <w:r>
        <w:t>:</w:t>
      </w:r>
      <w:r>
        <w:br/>
        <w:t xml:space="preserve">Darum </w:t>
      </w:r>
      <w:proofErr w:type="spellStart"/>
      <w:r>
        <w:t>lat</w:t>
      </w:r>
      <w:proofErr w:type="spellEnd"/>
      <w:r>
        <w:t xml:space="preserve"> </w:t>
      </w:r>
      <w:proofErr w:type="spellStart"/>
      <w:r>
        <w:t>ernstlick</w:t>
      </w:r>
      <w:proofErr w:type="spellEnd"/>
      <w:r>
        <w:t xml:space="preserve"> Bote dar </w:t>
      </w:r>
      <w:proofErr w:type="spellStart"/>
      <w:r>
        <w:t>syn</w:t>
      </w:r>
      <w:proofErr w:type="spellEnd"/>
      <w:r>
        <w:t>,</w:t>
      </w:r>
      <w:r>
        <w:br/>
      </w:r>
      <w:proofErr w:type="spellStart"/>
      <w:r>
        <w:t>bekere</w:t>
      </w:r>
      <w:proofErr w:type="spellEnd"/>
      <w:r>
        <w:t xml:space="preserve"> recht dat </w:t>
      </w:r>
      <w:proofErr w:type="spellStart"/>
      <w:r>
        <w:t>herte</w:t>
      </w:r>
      <w:proofErr w:type="spellEnd"/>
      <w:r>
        <w:t xml:space="preserve"> </w:t>
      </w:r>
      <w:proofErr w:type="spellStart"/>
      <w:r>
        <w:t>dyn</w:t>
      </w:r>
      <w:proofErr w:type="spellEnd"/>
      <w:r>
        <w:t>,</w:t>
      </w:r>
      <w:r>
        <w:br/>
        <w:t xml:space="preserve">so du Gades </w:t>
      </w:r>
      <w:proofErr w:type="spellStart"/>
      <w:r>
        <w:t>Ryck</w:t>
      </w:r>
      <w:proofErr w:type="spellEnd"/>
      <w:r>
        <w:t xml:space="preserve"> </w:t>
      </w:r>
      <w:proofErr w:type="spellStart"/>
      <w:r>
        <w:t>wilt</w:t>
      </w:r>
      <w:proofErr w:type="spellEnd"/>
      <w:r>
        <w:t xml:space="preserve"> </w:t>
      </w:r>
      <w:proofErr w:type="spellStart"/>
      <w:r>
        <w:t>eruen</w:t>
      </w:r>
      <w:proofErr w:type="spellEnd"/>
      <w:r>
        <w:t>!</w:t>
      </w:r>
    </w:p>
    <w:p w14:paraId="7CD942A4" w14:textId="77777777" w:rsidR="00F76071" w:rsidRDefault="00F76071" w:rsidP="00F76071">
      <w:pPr>
        <w:pStyle w:val="StandardWeb"/>
      </w:pPr>
      <w:proofErr w:type="spellStart"/>
      <w:r>
        <w:t>Idt</w:t>
      </w:r>
      <w:proofErr w:type="spellEnd"/>
      <w:r>
        <w:t xml:space="preserve"> werden kamen nicht </w:t>
      </w:r>
      <w:proofErr w:type="spellStart"/>
      <w:r>
        <w:t>tho</w:t>
      </w:r>
      <w:proofErr w:type="spellEnd"/>
      <w:r>
        <w:t xml:space="preserve"> </w:t>
      </w:r>
      <w:proofErr w:type="spellStart"/>
      <w:r>
        <w:t>gelick</w:t>
      </w:r>
      <w:proofErr w:type="spellEnd"/>
      <w:r>
        <w:br/>
        <w:t xml:space="preserve">alle de in dat </w:t>
      </w:r>
      <w:proofErr w:type="spellStart"/>
      <w:r>
        <w:t>Hemmelryck</w:t>
      </w:r>
      <w:proofErr w:type="spellEnd"/>
      <w:r>
        <w:t>,</w:t>
      </w:r>
      <w:r>
        <w:br/>
        <w:t xml:space="preserve">de </w:t>
      </w:r>
      <w:proofErr w:type="spellStart"/>
      <w:r>
        <w:t>seggen</w:t>
      </w:r>
      <w:proofErr w:type="spellEnd"/>
      <w:r>
        <w:t xml:space="preserve"> Here Here,</w:t>
      </w:r>
      <w:r>
        <w:br/>
        <w:t xml:space="preserve">Sunder de gern den willen </w:t>
      </w:r>
      <w:proofErr w:type="spellStart"/>
      <w:r>
        <w:t>don</w:t>
      </w:r>
      <w:proofErr w:type="spellEnd"/>
      <w:r>
        <w:br/>
        <w:t xml:space="preserve">des Vaders in des </w:t>
      </w:r>
      <w:proofErr w:type="spellStart"/>
      <w:r>
        <w:t>Hemmels</w:t>
      </w:r>
      <w:proofErr w:type="spellEnd"/>
      <w:r>
        <w:t xml:space="preserve"> thron</w:t>
      </w:r>
      <w:r>
        <w:br/>
      </w:r>
      <w:proofErr w:type="spellStart"/>
      <w:r>
        <w:t>tho</w:t>
      </w:r>
      <w:proofErr w:type="spellEnd"/>
      <w:r>
        <w:t xml:space="preserve"> </w:t>
      </w:r>
      <w:proofErr w:type="spellStart"/>
      <w:r>
        <w:t>synem</w:t>
      </w:r>
      <w:proofErr w:type="spellEnd"/>
      <w:r>
        <w:t xml:space="preserve"> </w:t>
      </w:r>
      <w:proofErr w:type="spellStart"/>
      <w:r>
        <w:t>loff</w:t>
      </w:r>
      <w:proofErr w:type="spellEnd"/>
      <w:r>
        <w:t xml:space="preserve"> </w:t>
      </w:r>
      <w:proofErr w:type="spellStart"/>
      <w:r>
        <w:t>vnd</w:t>
      </w:r>
      <w:proofErr w:type="spellEnd"/>
      <w:r>
        <w:t xml:space="preserve"> ehre.</w:t>
      </w:r>
    </w:p>
    <w:p w14:paraId="35DE8B29" w14:textId="77777777" w:rsidR="00F76071" w:rsidRDefault="00F76071" w:rsidP="00F76071">
      <w:pPr>
        <w:pStyle w:val="StandardWeb"/>
      </w:pPr>
      <w:r>
        <w:t xml:space="preserve">Dat Licht </w:t>
      </w:r>
      <w:proofErr w:type="spellStart"/>
      <w:r>
        <w:t>moth</w:t>
      </w:r>
      <w:proofErr w:type="spellEnd"/>
      <w:r>
        <w:t xml:space="preserve"> </w:t>
      </w:r>
      <w:proofErr w:type="spellStart"/>
      <w:r>
        <w:t>lüchten</w:t>
      </w:r>
      <w:proofErr w:type="spellEnd"/>
      <w:r>
        <w:t xml:space="preserve"> hell </w:t>
      </w:r>
      <w:proofErr w:type="spellStart"/>
      <w:r>
        <w:t>vnde</w:t>
      </w:r>
      <w:proofErr w:type="spellEnd"/>
      <w:r>
        <w:t xml:space="preserve"> klar</w:t>
      </w:r>
      <w:r>
        <w:br/>
        <w:t xml:space="preserve">vor allen Lüden </w:t>
      </w:r>
      <w:proofErr w:type="spellStart"/>
      <w:r>
        <w:t>apenbar</w:t>
      </w:r>
      <w:proofErr w:type="spellEnd"/>
      <w:r>
        <w:t>:</w:t>
      </w:r>
      <w:r>
        <w:br/>
        <w:t xml:space="preserve">de </w:t>
      </w:r>
      <w:proofErr w:type="spellStart"/>
      <w:r>
        <w:t>Geloue</w:t>
      </w:r>
      <w:proofErr w:type="spellEnd"/>
      <w:r>
        <w:t xml:space="preserve"> </w:t>
      </w:r>
      <w:proofErr w:type="spellStart"/>
      <w:r>
        <w:t>moth</w:t>
      </w:r>
      <w:proofErr w:type="spellEnd"/>
      <w:r>
        <w:t xml:space="preserve"> sick </w:t>
      </w:r>
      <w:proofErr w:type="spellStart"/>
      <w:r>
        <w:t>bewysen</w:t>
      </w:r>
      <w:proofErr w:type="spellEnd"/>
      <w:r>
        <w:t>,</w:t>
      </w:r>
      <w:r>
        <w:br/>
        <w:t xml:space="preserve">Dat se de </w:t>
      </w:r>
      <w:proofErr w:type="spellStart"/>
      <w:r>
        <w:t>guden</w:t>
      </w:r>
      <w:proofErr w:type="spellEnd"/>
      <w:r>
        <w:t xml:space="preserve"> </w:t>
      </w:r>
      <w:proofErr w:type="spellStart"/>
      <w:r>
        <w:t>wercke</w:t>
      </w:r>
      <w:proofErr w:type="spellEnd"/>
      <w:r>
        <w:t xml:space="preserve"> </w:t>
      </w:r>
      <w:proofErr w:type="spellStart"/>
      <w:r>
        <w:t>seen</w:t>
      </w:r>
      <w:proofErr w:type="spellEnd"/>
      <w:r>
        <w:t>,</w:t>
      </w:r>
      <w:r>
        <w:br/>
        <w:t xml:space="preserve">de </w:t>
      </w:r>
      <w:proofErr w:type="spellStart"/>
      <w:r>
        <w:t>ane</w:t>
      </w:r>
      <w:proofErr w:type="spellEnd"/>
      <w:r>
        <w:t xml:space="preserve"> </w:t>
      </w:r>
      <w:proofErr w:type="spellStart"/>
      <w:r>
        <w:t>vordreet</w:t>
      </w:r>
      <w:proofErr w:type="spellEnd"/>
      <w:r>
        <w:t xml:space="preserve"> van du </w:t>
      </w:r>
      <w:proofErr w:type="spellStart"/>
      <w:r>
        <w:t>gescheen</w:t>
      </w:r>
      <w:proofErr w:type="spellEnd"/>
      <w:r>
        <w:br/>
      </w:r>
      <w:proofErr w:type="spellStart"/>
      <w:r>
        <w:t>vnd</w:t>
      </w:r>
      <w:proofErr w:type="spellEnd"/>
      <w:r>
        <w:t xml:space="preserve"> </w:t>
      </w:r>
      <w:proofErr w:type="spellStart"/>
      <w:r>
        <w:t>Godt</w:t>
      </w:r>
      <w:proofErr w:type="spellEnd"/>
      <w:r>
        <w:t xml:space="preserve"> den Vader </w:t>
      </w:r>
      <w:proofErr w:type="spellStart"/>
      <w:r>
        <w:t>prysen</w:t>
      </w:r>
      <w:proofErr w:type="spellEnd"/>
      <w:r>
        <w:t>.</w:t>
      </w:r>
    </w:p>
    <w:p w14:paraId="358D67DB" w14:textId="77777777" w:rsidR="00F76071" w:rsidRDefault="00F76071" w:rsidP="00F76071">
      <w:pPr>
        <w:pStyle w:val="StandardWeb"/>
      </w:pPr>
      <w:r>
        <w:t>De Jesum Christum angehören</w:t>
      </w:r>
      <w:r>
        <w:br/>
        <w:t xml:space="preserve">sick </w:t>
      </w:r>
      <w:proofErr w:type="spellStart"/>
      <w:r>
        <w:t>laten</w:t>
      </w:r>
      <w:proofErr w:type="spellEnd"/>
      <w:r>
        <w:t xml:space="preserve"> nicht dat </w:t>
      </w:r>
      <w:proofErr w:type="spellStart"/>
      <w:r>
        <w:t>fleesch</w:t>
      </w:r>
      <w:proofErr w:type="spellEnd"/>
      <w:r>
        <w:t xml:space="preserve"> </w:t>
      </w:r>
      <w:proofErr w:type="spellStart"/>
      <w:r>
        <w:t>voruören</w:t>
      </w:r>
      <w:proofErr w:type="spellEnd"/>
      <w:r>
        <w:t>,</w:t>
      </w:r>
      <w:r>
        <w:br/>
      </w:r>
      <w:proofErr w:type="spellStart"/>
      <w:r>
        <w:t>syn</w:t>
      </w:r>
      <w:proofErr w:type="spellEnd"/>
      <w:r>
        <w:t xml:space="preserve"> willen </w:t>
      </w:r>
      <w:proofErr w:type="spellStart"/>
      <w:r>
        <w:t>tho</w:t>
      </w:r>
      <w:proofErr w:type="spellEnd"/>
      <w:r>
        <w:t xml:space="preserve"> </w:t>
      </w:r>
      <w:proofErr w:type="spellStart"/>
      <w:r>
        <w:t>vullbringen</w:t>
      </w:r>
      <w:proofErr w:type="spellEnd"/>
      <w:r>
        <w:t>:</w:t>
      </w:r>
      <w:r>
        <w:br/>
        <w:t xml:space="preserve">Im Geist se wandern </w:t>
      </w:r>
      <w:proofErr w:type="spellStart"/>
      <w:r>
        <w:t>vnde</w:t>
      </w:r>
      <w:proofErr w:type="spellEnd"/>
      <w:r>
        <w:t xml:space="preserve"> her </w:t>
      </w:r>
      <w:proofErr w:type="spellStart"/>
      <w:r>
        <w:t>gan</w:t>
      </w:r>
      <w:proofErr w:type="spellEnd"/>
      <w:r>
        <w:t>,</w:t>
      </w:r>
      <w:r>
        <w:br/>
        <w:t xml:space="preserve">de </w:t>
      </w:r>
      <w:proofErr w:type="spellStart"/>
      <w:r>
        <w:t>böß</w:t>
      </w:r>
      <w:proofErr w:type="spellEnd"/>
      <w:r>
        <w:t xml:space="preserve"> </w:t>
      </w:r>
      <w:proofErr w:type="spellStart"/>
      <w:r>
        <w:t>begert</w:t>
      </w:r>
      <w:proofErr w:type="spellEnd"/>
      <w:r>
        <w:t xml:space="preserve"> </w:t>
      </w:r>
      <w:proofErr w:type="spellStart"/>
      <w:r>
        <w:t>ant</w:t>
      </w:r>
      <w:proofErr w:type="spellEnd"/>
      <w:r>
        <w:t xml:space="preserve"> </w:t>
      </w:r>
      <w:proofErr w:type="spellStart"/>
      <w:r>
        <w:t>Crutz</w:t>
      </w:r>
      <w:proofErr w:type="spellEnd"/>
      <w:r>
        <w:t xml:space="preserve"> </w:t>
      </w:r>
      <w:proofErr w:type="spellStart"/>
      <w:r>
        <w:t>slan</w:t>
      </w:r>
      <w:proofErr w:type="spellEnd"/>
      <w:r>
        <w:t>,</w:t>
      </w:r>
      <w:r>
        <w:br/>
        <w:t xml:space="preserve">de </w:t>
      </w:r>
      <w:proofErr w:type="spellStart"/>
      <w:r>
        <w:t>lüste</w:t>
      </w:r>
      <w:proofErr w:type="spellEnd"/>
      <w:r>
        <w:t xml:space="preserve"> se </w:t>
      </w:r>
      <w:proofErr w:type="spellStart"/>
      <w:r>
        <w:t>bedwingen</w:t>
      </w:r>
      <w:proofErr w:type="spellEnd"/>
      <w:r>
        <w:t>.</w:t>
      </w:r>
    </w:p>
    <w:p w14:paraId="0CD60CBC" w14:textId="77777777" w:rsidR="00F76071" w:rsidRDefault="00F76071" w:rsidP="00F76071">
      <w:pPr>
        <w:pStyle w:val="StandardWeb"/>
      </w:pPr>
      <w:r>
        <w:t xml:space="preserve">Du </w:t>
      </w:r>
      <w:proofErr w:type="spellStart"/>
      <w:r>
        <w:t>most</w:t>
      </w:r>
      <w:proofErr w:type="spellEnd"/>
      <w:r>
        <w:t xml:space="preserve"> </w:t>
      </w:r>
      <w:proofErr w:type="spellStart"/>
      <w:r>
        <w:t>dy</w:t>
      </w:r>
      <w:proofErr w:type="spellEnd"/>
      <w:r>
        <w:t xml:space="preserve"> stellen nicht </w:t>
      </w:r>
      <w:proofErr w:type="spellStart"/>
      <w:r>
        <w:t>gelick</w:t>
      </w:r>
      <w:proofErr w:type="spellEnd"/>
      <w:r>
        <w:br/>
        <w:t xml:space="preserve">der </w:t>
      </w:r>
      <w:proofErr w:type="spellStart"/>
      <w:r>
        <w:t>werlt</w:t>
      </w:r>
      <w:proofErr w:type="spellEnd"/>
      <w:r>
        <w:t xml:space="preserve">, des </w:t>
      </w:r>
      <w:proofErr w:type="spellStart"/>
      <w:r>
        <w:t>Düuels</w:t>
      </w:r>
      <w:proofErr w:type="spellEnd"/>
      <w:r>
        <w:t xml:space="preserve"> </w:t>
      </w:r>
      <w:proofErr w:type="spellStart"/>
      <w:r>
        <w:t>Brudt</w:t>
      </w:r>
      <w:proofErr w:type="spellEnd"/>
      <w:r>
        <w:t xml:space="preserve"> </w:t>
      </w:r>
      <w:proofErr w:type="spellStart"/>
      <w:r>
        <w:t>vnd</w:t>
      </w:r>
      <w:proofErr w:type="spellEnd"/>
      <w:r>
        <w:t xml:space="preserve"> </w:t>
      </w:r>
      <w:proofErr w:type="spellStart"/>
      <w:r>
        <w:t>Ryck</w:t>
      </w:r>
      <w:proofErr w:type="spellEnd"/>
      <w:r>
        <w:t>,</w:t>
      </w:r>
      <w:r>
        <w:br/>
        <w:t xml:space="preserve">sonder </w:t>
      </w:r>
      <w:proofErr w:type="spellStart"/>
      <w:r>
        <w:t>vorandert</w:t>
      </w:r>
      <w:proofErr w:type="spellEnd"/>
      <w:r>
        <w:t xml:space="preserve"> werden,</w:t>
      </w:r>
      <w:r>
        <w:br/>
      </w:r>
      <w:proofErr w:type="spellStart"/>
      <w:r>
        <w:t>Vornyet</w:t>
      </w:r>
      <w:proofErr w:type="spellEnd"/>
      <w:r>
        <w:t xml:space="preserve"> </w:t>
      </w:r>
      <w:proofErr w:type="spellStart"/>
      <w:r>
        <w:t>moth</w:t>
      </w:r>
      <w:proofErr w:type="spellEnd"/>
      <w:r>
        <w:t xml:space="preserve"> </w:t>
      </w:r>
      <w:proofErr w:type="spellStart"/>
      <w:r>
        <w:t>syn</w:t>
      </w:r>
      <w:proofErr w:type="spellEnd"/>
      <w:r>
        <w:t xml:space="preserve"> </w:t>
      </w:r>
      <w:proofErr w:type="spellStart"/>
      <w:r>
        <w:t>dyn</w:t>
      </w:r>
      <w:proofErr w:type="spellEnd"/>
      <w:r>
        <w:t xml:space="preserve"> </w:t>
      </w:r>
      <w:proofErr w:type="spellStart"/>
      <w:r>
        <w:t>gemödt</w:t>
      </w:r>
      <w:proofErr w:type="spellEnd"/>
      <w:r>
        <w:t>,</w:t>
      </w:r>
      <w:r>
        <w:br/>
      </w:r>
      <w:proofErr w:type="spellStart"/>
      <w:r>
        <w:t>ydt</w:t>
      </w:r>
      <w:proofErr w:type="spellEnd"/>
      <w:r>
        <w:t xml:space="preserve"> </w:t>
      </w:r>
      <w:proofErr w:type="spellStart"/>
      <w:r>
        <w:t>möthen</w:t>
      </w:r>
      <w:proofErr w:type="spellEnd"/>
      <w:r>
        <w:t xml:space="preserve"> in </w:t>
      </w:r>
      <w:proofErr w:type="spellStart"/>
      <w:r>
        <w:t>dy</w:t>
      </w:r>
      <w:proofErr w:type="spellEnd"/>
      <w:r>
        <w:t xml:space="preserve"> </w:t>
      </w:r>
      <w:proofErr w:type="spellStart"/>
      <w:r>
        <w:t>syn</w:t>
      </w:r>
      <w:proofErr w:type="spellEnd"/>
      <w:r>
        <w:t xml:space="preserve"> </w:t>
      </w:r>
      <w:proofErr w:type="spellStart"/>
      <w:r>
        <w:t>gedödt</w:t>
      </w:r>
      <w:proofErr w:type="spellEnd"/>
      <w:r>
        <w:br/>
        <w:t xml:space="preserve">de </w:t>
      </w:r>
      <w:proofErr w:type="spellStart"/>
      <w:r>
        <w:t>ledemadt</w:t>
      </w:r>
      <w:proofErr w:type="spellEnd"/>
      <w:r>
        <w:t xml:space="preserve"> </w:t>
      </w:r>
      <w:proofErr w:type="spellStart"/>
      <w:r>
        <w:t>vp</w:t>
      </w:r>
      <w:proofErr w:type="spellEnd"/>
      <w:r>
        <w:t xml:space="preserve"> Erden.</w:t>
      </w:r>
    </w:p>
    <w:p w14:paraId="0AB3496A" w14:textId="77777777" w:rsidR="00F76071" w:rsidRDefault="00F76071" w:rsidP="00F76071">
      <w:pPr>
        <w:pStyle w:val="StandardWeb"/>
      </w:pPr>
      <w:r>
        <w:t xml:space="preserve">O </w:t>
      </w:r>
      <w:proofErr w:type="spellStart"/>
      <w:r>
        <w:t>Godt</w:t>
      </w:r>
      <w:proofErr w:type="spellEnd"/>
      <w:r>
        <w:t xml:space="preserve">, </w:t>
      </w:r>
      <w:proofErr w:type="spellStart"/>
      <w:r>
        <w:t>dorch</w:t>
      </w:r>
      <w:proofErr w:type="spellEnd"/>
      <w:r>
        <w:t xml:space="preserve"> Christum </w:t>
      </w:r>
      <w:proofErr w:type="spellStart"/>
      <w:r>
        <w:t>dynen</w:t>
      </w:r>
      <w:proofErr w:type="spellEnd"/>
      <w:r>
        <w:t xml:space="preserve"> </w:t>
      </w:r>
      <w:proofErr w:type="spellStart"/>
      <w:r>
        <w:t>Sön</w:t>
      </w:r>
      <w:proofErr w:type="spellEnd"/>
      <w:r>
        <w:br/>
      </w:r>
      <w:proofErr w:type="spellStart"/>
      <w:r>
        <w:t>giff</w:t>
      </w:r>
      <w:proofErr w:type="spellEnd"/>
      <w:r>
        <w:t xml:space="preserve"> </w:t>
      </w:r>
      <w:proofErr w:type="spellStart"/>
      <w:r>
        <w:t>dynen</w:t>
      </w:r>
      <w:proofErr w:type="spellEnd"/>
      <w:r>
        <w:t xml:space="preserve"> Geist! de </w:t>
      </w:r>
      <w:proofErr w:type="spellStart"/>
      <w:r>
        <w:t>moth</w:t>
      </w:r>
      <w:proofErr w:type="spellEnd"/>
      <w:r>
        <w:t xml:space="preserve"> </w:t>
      </w:r>
      <w:proofErr w:type="spellStart"/>
      <w:r>
        <w:t>ydt</w:t>
      </w:r>
      <w:proofErr w:type="spellEnd"/>
      <w:r>
        <w:t xml:space="preserve"> </w:t>
      </w:r>
      <w:proofErr w:type="spellStart"/>
      <w:r>
        <w:t>don</w:t>
      </w:r>
      <w:proofErr w:type="spellEnd"/>
      <w:r>
        <w:t>!</w:t>
      </w:r>
      <w:r>
        <w:br/>
      </w:r>
      <w:proofErr w:type="spellStart"/>
      <w:r>
        <w:t>lat</w:t>
      </w:r>
      <w:proofErr w:type="spellEnd"/>
      <w:r>
        <w:t xml:space="preserve"> en dat in </w:t>
      </w:r>
      <w:proofErr w:type="spellStart"/>
      <w:r>
        <w:t>vns</w:t>
      </w:r>
      <w:proofErr w:type="spellEnd"/>
      <w:r>
        <w:t xml:space="preserve"> </w:t>
      </w:r>
      <w:proofErr w:type="spellStart"/>
      <w:r>
        <w:t>wercken</w:t>
      </w:r>
      <w:proofErr w:type="spellEnd"/>
      <w:r>
        <w:t>!</w:t>
      </w:r>
      <w:r>
        <w:br/>
      </w:r>
      <w:proofErr w:type="spellStart"/>
      <w:r>
        <w:t>Dorch</w:t>
      </w:r>
      <w:proofErr w:type="spellEnd"/>
      <w:r>
        <w:t xml:space="preserve"> en de </w:t>
      </w:r>
      <w:proofErr w:type="spellStart"/>
      <w:r>
        <w:t>herten</w:t>
      </w:r>
      <w:proofErr w:type="spellEnd"/>
      <w:r>
        <w:t xml:space="preserve"> recht </w:t>
      </w:r>
      <w:proofErr w:type="spellStart"/>
      <w:r>
        <w:t>bekeer</w:t>
      </w:r>
      <w:proofErr w:type="spellEnd"/>
      <w:r>
        <w:t>,</w:t>
      </w:r>
      <w:r>
        <w:br/>
        <w:t xml:space="preserve">im </w:t>
      </w:r>
      <w:proofErr w:type="spellStart"/>
      <w:r>
        <w:t>leeuendt</w:t>
      </w:r>
      <w:proofErr w:type="spellEnd"/>
      <w:r>
        <w:t xml:space="preserve"> </w:t>
      </w:r>
      <w:proofErr w:type="spellStart"/>
      <w:r>
        <w:t>vns</w:t>
      </w:r>
      <w:proofErr w:type="spellEnd"/>
      <w:r>
        <w:t xml:space="preserve"> </w:t>
      </w:r>
      <w:proofErr w:type="spellStart"/>
      <w:r>
        <w:t>regeer</w:t>
      </w:r>
      <w:proofErr w:type="spellEnd"/>
      <w:r>
        <w:t xml:space="preserve"> </w:t>
      </w:r>
      <w:proofErr w:type="spellStart"/>
      <w:r>
        <w:t>vnde</w:t>
      </w:r>
      <w:proofErr w:type="spellEnd"/>
      <w:r>
        <w:t xml:space="preserve"> </w:t>
      </w:r>
      <w:proofErr w:type="spellStart"/>
      <w:r>
        <w:t>vör</w:t>
      </w:r>
      <w:proofErr w:type="spellEnd"/>
      <w:r>
        <w:t>,</w:t>
      </w:r>
      <w:r>
        <w:br/>
        <w:t xml:space="preserve">mit </w:t>
      </w:r>
      <w:proofErr w:type="spellStart"/>
      <w:r>
        <w:t>trost</w:t>
      </w:r>
      <w:proofErr w:type="spellEnd"/>
      <w:r>
        <w:t xml:space="preserve"> </w:t>
      </w:r>
      <w:proofErr w:type="spellStart"/>
      <w:r>
        <w:t>vnde</w:t>
      </w:r>
      <w:proofErr w:type="spellEnd"/>
      <w:r>
        <w:t xml:space="preserve"> </w:t>
      </w:r>
      <w:proofErr w:type="spellStart"/>
      <w:r>
        <w:t>hülp</w:t>
      </w:r>
      <w:proofErr w:type="spellEnd"/>
      <w:r>
        <w:t xml:space="preserve"> </w:t>
      </w:r>
      <w:proofErr w:type="spellStart"/>
      <w:r>
        <w:t>vns</w:t>
      </w:r>
      <w:proofErr w:type="spellEnd"/>
      <w:r>
        <w:t xml:space="preserve"> </w:t>
      </w:r>
      <w:proofErr w:type="spellStart"/>
      <w:r>
        <w:t>stercke</w:t>
      </w:r>
      <w:proofErr w:type="spellEnd"/>
      <w:r>
        <w:t>!</w:t>
      </w:r>
    </w:p>
    <w:p w14:paraId="1B141511" w14:textId="77777777" w:rsidR="00F76071" w:rsidRDefault="00F76071" w:rsidP="00F76071">
      <w:pPr>
        <w:pStyle w:val="StandardWeb"/>
      </w:pPr>
      <w:r>
        <w:t xml:space="preserve">Dy </w:t>
      </w:r>
      <w:proofErr w:type="spellStart"/>
      <w:r>
        <w:t>sy</w:t>
      </w:r>
      <w:proofErr w:type="spellEnd"/>
      <w:r>
        <w:t xml:space="preserve">, </w:t>
      </w:r>
      <w:proofErr w:type="spellStart"/>
      <w:r>
        <w:t>Godt</w:t>
      </w:r>
      <w:proofErr w:type="spellEnd"/>
      <w:r>
        <w:t xml:space="preserve"> Vader, </w:t>
      </w:r>
      <w:proofErr w:type="spellStart"/>
      <w:r>
        <w:t>loff</w:t>
      </w:r>
      <w:proofErr w:type="spellEnd"/>
      <w:r>
        <w:t xml:space="preserve"> </w:t>
      </w:r>
      <w:proofErr w:type="spellStart"/>
      <w:r>
        <w:t>vnd</w:t>
      </w:r>
      <w:proofErr w:type="spellEnd"/>
      <w:r>
        <w:t xml:space="preserve"> ehr</w:t>
      </w:r>
      <w:r>
        <w:br/>
      </w:r>
      <w:proofErr w:type="spellStart"/>
      <w:r>
        <w:t>vnde</w:t>
      </w:r>
      <w:proofErr w:type="spellEnd"/>
      <w:r>
        <w:t xml:space="preserve"> </w:t>
      </w:r>
      <w:proofErr w:type="spellStart"/>
      <w:r>
        <w:t>dy</w:t>
      </w:r>
      <w:proofErr w:type="spellEnd"/>
      <w:r>
        <w:t xml:space="preserve">, O Christe, </w:t>
      </w:r>
      <w:proofErr w:type="spellStart"/>
      <w:r>
        <w:t>leue</w:t>
      </w:r>
      <w:proofErr w:type="spellEnd"/>
      <w:r>
        <w:t xml:space="preserve"> Herr,</w:t>
      </w:r>
      <w:r>
        <w:br/>
      </w:r>
      <w:proofErr w:type="spellStart"/>
      <w:r>
        <w:t>dy</w:t>
      </w:r>
      <w:proofErr w:type="spellEnd"/>
      <w:r>
        <w:t xml:space="preserve"> </w:t>
      </w:r>
      <w:proofErr w:type="spellStart"/>
      <w:r>
        <w:t>benedyede</w:t>
      </w:r>
      <w:proofErr w:type="spellEnd"/>
      <w:r>
        <w:t xml:space="preserve"> Samen,</w:t>
      </w:r>
      <w:r>
        <w:br/>
      </w:r>
      <w:proofErr w:type="spellStart"/>
      <w:r>
        <w:t>Vnde</w:t>
      </w:r>
      <w:proofErr w:type="spellEnd"/>
      <w:r>
        <w:t xml:space="preserve"> </w:t>
      </w:r>
      <w:proofErr w:type="spellStart"/>
      <w:r>
        <w:t>dy</w:t>
      </w:r>
      <w:proofErr w:type="spellEnd"/>
      <w:r>
        <w:t xml:space="preserve">, O </w:t>
      </w:r>
      <w:proofErr w:type="spellStart"/>
      <w:r>
        <w:t>hillige</w:t>
      </w:r>
      <w:proofErr w:type="spellEnd"/>
      <w:r>
        <w:t xml:space="preserve"> Geist, </w:t>
      </w:r>
      <w:proofErr w:type="spellStart"/>
      <w:r>
        <w:t>tho</w:t>
      </w:r>
      <w:proofErr w:type="spellEnd"/>
      <w:r>
        <w:t xml:space="preserve"> </w:t>
      </w:r>
      <w:proofErr w:type="spellStart"/>
      <w:r>
        <w:t>gelick</w:t>
      </w:r>
      <w:proofErr w:type="spellEnd"/>
      <w:r>
        <w:t>,</w:t>
      </w:r>
      <w:r>
        <w:br/>
      </w:r>
      <w:proofErr w:type="spellStart"/>
      <w:r>
        <w:t>vp</w:t>
      </w:r>
      <w:proofErr w:type="spellEnd"/>
      <w:r>
        <w:t xml:space="preserve"> Erden </w:t>
      </w:r>
      <w:proofErr w:type="spellStart"/>
      <w:r>
        <w:t>alse</w:t>
      </w:r>
      <w:proofErr w:type="spellEnd"/>
      <w:r>
        <w:t xml:space="preserve"> im </w:t>
      </w:r>
      <w:proofErr w:type="spellStart"/>
      <w:r>
        <w:t>Hemmelryck</w:t>
      </w:r>
      <w:proofErr w:type="spellEnd"/>
      <w:r>
        <w:br/>
      </w:r>
      <w:proofErr w:type="spellStart"/>
      <w:r>
        <w:t>tho</w:t>
      </w:r>
      <w:proofErr w:type="spellEnd"/>
      <w:r>
        <w:t xml:space="preserve"> ewigen </w:t>
      </w:r>
      <w:proofErr w:type="spellStart"/>
      <w:r>
        <w:t>tyden</w:t>
      </w:r>
      <w:proofErr w:type="spellEnd"/>
      <w:r>
        <w:t>, Amen!</w:t>
      </w:r>
    </w:p>
    <w:p w14:paraId="0B130E59" w14:textId="189F5EE4" w:rsidR="00F76071" w:rsidRPr="00F76071" w:rsidRDefault="00F76071" w:rsidP="00F76071">
      <w:pPr>
        <w:pStyle w:val="berschrift1"/>
      </w:pPr>
      <w:r w:rsidRPr="00F76071">
        <w:rPr>
          <w:rStyle w:val="screen-reader-text"/>
        </w:rPr>
        <w:t xml:space="preserve">Ein </w:t>
      </w:r>
      <w:proofErr w:type="spellStart"/>
      <w:r w:rsidRPr="00F76071">
        <w:rPr>
          <w:rStyle w:val="screen-reader-text"/>
        </w:rPr>
        <w:t>Geistlick</w:t>
      </w:r>
      <w:proofErr w:type="spellEnd"/>
      <w:r w:rsidRPr="00F76071">
        <w:rPr>
          <w:rStyle w:val="screen-reader-text"/>
        </w:rPr>
        <w:t xml:space="preserve"> </w:t>
      </w:r>
      <w:proofErr w:type="spellStart"/>
      <w:r w:rsidRPr="00F76071">
        <w:rPr>
          <w:rStyle w:val="screen-reader-text"/>
        </w:rPr>
        <w:t>leedt</w:t>
      </w:r>
      <w:proofErr w:type="spellEnd"/>
      <w:r w:rsidRPr="00F76071">
        <w:rPr>
          <w:rStyle w:val="screen-reader-text"/>
        </w:rPr>
        <w:t xml:space="preserve">, van den </w:t>
      </w:r>
      <w:proofErr w:type="spellStart"/>
      <w:r w:rsidRPr="00F76071">
        <w:rPr>
          <w:rStyle w:val="screen-reader-text"/>
        </w:rPr>
        <w:t>Denstbaden</w:t>
      </w:r>
      <w:proofErr w:type="spellEnd"/>
      <w:r>
        <w:rPr>
          <w:rStyle w:val="screen-reader-text"/>
        </w:rPr>
        <w:t xml:space="preserve"> </w:t>
      </w:r>
      <w:r w:rsidRPr="00F76071">
        <w:rPr>
          <w:rStyle w:val="Hervorhebung"/>
          <w:i w:val="0"/>
          <w:iCs w:val="0"/>
        </w:rPr>
        <w:t xml:space="preserve">dar mit se sick </w:t>
      </w:r>
      <w:proofErr w:type="spellStart"/>
      <w:r w:rsidRPr="00F76071">
        <w:rPr>
          <w:rStyle w:val="Hervorhebung"/>
          <w:i w:val="0"/>
          <w:iCs w:val="0"/>
        </w:rPr>
        <w:t>tho</w:t>
      </w:r>
      <w:proofErr w:type="spellEnd"/>
      <w:r w:rsidRPr="00F76071">
        <w:rPr>
          <w:rStyle w:val="Hervorhebung"/>
          <w:i w:val="0"/>
          <w:iCs w:val="0"/>
        </w:rPr>
        <w:t xml:space="preserve"> </w:t>
      </w:r>
      <w:proofErr w:type="spellStart"/>
      <w:r w:rsidRPr="00F76071">
        <w:rPr>
          <w:rStyle w:val="Hervorhebung"/>
          <w:i w:val="0"/>
          <w:iCs w:val="0"/>
        </w:rPr>
        <w:t>truwen</w:t>
      </w:r>
      <w:proofErr w:type="spellEnd"/>
      <w:r w:rsidRPr="00F76071">
        <w:rPr>
          <w:rStyle w:val="Hervorhebung"/>
          <w:i w:val="0"/>
          <w:iCs w:val="0"/>
        </w:rPr>
        <w:t xml:space="preserve"> </w:t>
      </w:r>
      <w:proofErr w:type="spellStart"/>
      <w:r w:rsidRPr="00F76071">
        <w:rPr>
          <w:rStyle w:val="Hervorhebung"/>
          <w:i w:val="0"/>
          <w:iCs w:val="0"/>
        </w:rPr>
        <w:t>denste</w:t>
      </w:r>
      <w:proofErr w:type="spellEnd"/>
      <w:r w:rsidRPr="00F76071">
        <w:rPr>
          <w:rStyle w:val="Hervorhebung"/>
          <w:i w:val="0"/>
          <w:iCs w:val="0"/>
        </w:rPr>
        <w:t xml:space="preserve"> erwecken </w:t>
      </w:r>
      <w:proofErr w:type="spellStart"/>
      <w:r w:rsidRPr="00F76071">
        <w:rPr>
          <w:rStyle w:val="Hervorhebung"/>
          <w:i w:val="0"/>
          <w:iCs w:val="0"/>
        </w:rPr>
        <w:t>schölen</w:t>
      </w:r>
      <w:proofErr w:type="spellEnd"/>
      <w:r w:rsidRPr="00F76071">
        <w:rPr>
          <w:rStyle w:val="Hervorhebung"/>
          <w:i w:val="0"/>
          <w:iCs w:val="0"/>
        </w:rPr>
        <w:t>.</w:t>
      </w:r>
    </w:p>
    <w:p w14:paraId="751A28F2" w14:textId="77777777" w:rsidR="00F76071" w:rsidRDefault="00F76071" w:rsidP="00F76071">
      <w:pPr>
        <w:pStyle w:val="StandardWeb"/>
      </w:pPr>
      <w:proofErr w:type="spellStart"/>
      <w:r>
        <w:t>IDt</w:t>
      </w:r>
      <w:proofErr w:type="spellEnd"/>
      <w:r>
        <w:t xml:space="preserve"> </w:t>
      </w:r>
      <w:proofErr w:type="spellStart"/>
      <w:r>
        <w:t>hefft</w:t>
      </w:r>
      <w:proofErr w:type="spellEnd"/>
      <w:r>
        <w:t xml:space="preserve"> </w:t>
      </w:r>
      <w:proofErr w:type="spellStart"/>
      <w:r>
        <w:t>wol</w:t>
      </w:r>
      <w:proofErr w:type="spellEnd"/>
      <w:r>
        <w:t xml:space="preserve"> </w:t>
      </w:r>
      <w:proofErr w:type="spellStart"/>
      <w:r>
        <w:t>nenen</w:t>
      </w:r>
      <w:proofErr w:type="spellEnd"/>
      <w:r>
        <w:t xml:space="preserve"> </w:t>
      </w:r>
      <w:proofErr w:type="spellStart"/>
      <w:r>
        <w:t>schyn</w:t>
      </w:r>
      <w:proofErr w:type="spellEnd"/>
      <w:r>
        <w:t xml:space="preserve"> </w:t>
      </w:r>
      <w:proofErr w:type="spellStart"/>
      <w:r>
        <w:t>vnd</w:t>
      </w:r>
      <w:proofErr w:type="spellEnd"/>
      <w:r>
        <w:t xml:space="preserve"> </w:t>
      </w:r>
      <w:proofErr w:type="spellStart"/>
      <w:r>
        <w:t>pracht</w:t>
      </w:r>
      <w:proofErr w:type="spellEnd"/>
      <w:r>
        <w:t>,</w:t>
      </w:r>
      <w:r>
        <w:br/>
        <w:t xml:space="preserve">dat Knecht </w:t>
      </w:r>
      <w:proofErr w:type="spellStart"/>
      <w:r>
        <w:t>vnd</w:t>
      </w:r>
      <w:proofErr w:type="spellEnd"/>
      <w:r>
        <w:t xml:space="preserve"> </w:t>
      </w:r>
      <w:proofErr w:type="spellStart"/>
      <w:r>
        <w:t>Megde</w:t>
      </w:r>
      <w:proofErr w:type="spellEnd"/>
      <w:r>
        <w:t xml:space="preserve"> denen,</w:t>
      </w:r>
      <w:r>
        <w:br/>
        <w:t xml:space="preserve">Doch </w:t>
      </w:r>
      <w:proofErr w:type="spellStart"/>
      <w:r>
        <w:t>ys</w:t>
      </w:r>
      <w:proofErr w:type="spellEnd"/>
      <w:r>
        <w:t xml:space="preserve"> </w:t>
      </w:r>
      <w:proofErr w:type="spellStart"/>
      <w:r>
        <w:t>ydt</w:t>
      </w:r>
      <w:proofErr w:type="spellEnd"/>
      <w:r>
        <w:t xml:space="preserve"> hoch vor </w:t>
      </w:r>
      <w:proofErr w:type="spellStart"/>
      <w:r>
        <w:t>Godt</w:t>
      </w:r>
      <w:proofErr w:type="spellEnd"/>
      <w:r>
        <w:t xml:space="preserve"> </w:t>
      </w:r>
      <w:proofErr w:type="spellStart"/>
      <w:r>
        <w:t>geacht</w:t>
      </w:r>
      <w:proofErr w:type="spellEnd"/>
      <w:r>
        <w:br/>
      </w:r>
      <w:proofErr w:type="spellStart"/>
      <w:r>
        <w:t>vnd</w:t>
      </w:r>
      <w:proofErr w:type="spellEnd"/>
      <w:r>
        <w:t xml:space="preserve"> nicht so ring </w:t>
      </w:r>
      <w:proofErr w:type="spellStart"/>
      <w:r>
        <w:t>vnd</w:t>
      </w:r>
      <w:proofErr w:type="spellEnd"/>
      <w:r>
        <w:t xml:space="preserve"> kleine:</w:t>
      </w:r>
      <w:r>
        <w:br/>
      </w:r>
      <w:proofErr w:type="spellStart"/>
      <w:r>
        <w:t>Godt</w:t>
      </w:r>
      <w:proofErr w:type="spellEnd"/>
      <w:r>
        <w:t xml:space="preserve"> </w:t>
      </w:r>
      <w:proofErr w:type="spellStart"/>
      <w:r>
        <w:t>hyr</w:t>
      </w:r>
      <w:proofErr w:type="spellEnd"/>
      <w:r>
        <w:t xml:space="preserve"> </w:t>
      </w:r>
      <w:proofErr w:type="spellStart"/>
      <w:r>
        <w:t>vnd</w:t>
      </w:r>
      <w:proofErr w:type="spellEnd"/>
      <w:r>
        <w:t xml:space="preserve"> dar in </w:t>
      </w:r>
      <w:proofErr w:type="spellStart"/>
      <w:r>
        <w:t>ewicheit</w:t>
      </w:r>
      <w:proofErr w:type="spellEnd"/>
      <w:r>
        <w:br/>
      </w:r>
      <w:proofErr w:type="spellStart"/>
      <w:r>
        <w:t>belonet</w:t>
      </w:r>
      <w:proofErr w:type="spellEnd"/>
      <w:r>
        <w:t xml:space="preserve"> </w:t>
      </w:r>
      <w:proofErr w:type="spellStart"/>
      <w:r>
        <w:t>truwer</w:t>
      </w:r>
      <w:proofErr w:type="spellEnd"/>
      <w:r>
        <w:t xml:space="preserve"> </w:t>
      </w:r>
      <w:proofErr w:type="spellStart"/>
      <w:r>
        <w:t>denst</w:t>
      </w:r>
      <w:proofErr w:type="spellEnd"/>
      <w:r>
        <w:t xml:space="preserve"> </w:t>
      </w:r>
      <w:proofErr w:type="spellStart"/>
      <w:r>
        <w:t>arbeidt</w:t>
      </w:r>
      <w:proofErr w:type="spellEnd"/>
      <w:r>
        <w:br/>
        <w:t xml:space="preserve">na </w:t>
      </w:r>
      <w:proofErr w:type="spellStart"/>
      <w:r>
        <w:t>syner</w:t>
      </w:r>
      <w:proofErr w:type="spellEnd"/>
      <w:r>
        <w:t xml:space="preserve"> </w:t>
      </w:r>
      <w:proofErr w:type="spellStart"/>
      <w:r>
        <w:t>gnedigen</w:t>
      </w:r>
      <w:proofErr w:type="spellEnd"/>
      <w:r>
        <w:t xml:space="preserve"> </w:t>
      </w:r>
      <w:proofErr w:type="spellStart"/>
      <w:r>
        <w:t>thosage</w:t>
      </w:r>
      <w:proofErr w:type="spellEnd"/>
      <w:r>
        <w:t>.</w:t>
      </w:r>
    </w:p>
    <w:p w14:paraId="07A1CA19" w14:textId="77777777" w:rsidR="00F76071" w:rsidRDefault="00F76071" w:rsidP="00F76071">
      <w:pPr>
        <w:pStyle w:val="StandardWeb"/>
      </w:pPr>
      <w:r>
        <w:t xml:space="preserve">Ein frame </w:t>
      </w:r>
      <w:proofErr w:type="spellStart"/>
      <w:r>
        <w:t>Magt</w:t>
      </w:r>
      <w:proofErr w:type="spellEnd"/>
      <w:r>
        <w:t xml:space="preserve"> </w:t>
      </w:r>
      <w:proofErr w:type="spellStart"/>
      <w:r>
        <w:t>vnd</w:t>
      </w:r>
      <w:proofErr w:type="spellEnd"/>
      <w:r>
        <w:t xml:space="preserve"> </w:t>
      </w:r>
      <w:proofErr w:type="spellStart"/>
      <w:r>
        <w:t>framer</w:t>
      </w:r>
      <w:proofErr w:type="spellEnd"/>
      <w:r>
        <w:t xml:space="preserve"> Knecht,</w:t>
      </w:r>
      <w:r>
        <w:br/>
        <w:t xml:space="preserve">de Jesu Christo </w:t>
      </w:r>
      <w:proofErr w:type="spellStart"/>
      <w:r>
        <w:t>truwen</w:t>
      </w:r>
      <w:proofErr w:type="spellEnd"/>
      <w:r>
        <w:t>,</w:t>
      </w:r>
      <w:r>
        <w:br/>
        <w:t xml:space="preserve">So se in </w:t>
      </w:r>
      <w:proofErr w:type="spellStart"/>
      <w:r>
        <w:t>Glouen</w:t>
      </w:r>
      <w:proofErr w:type="spellEnd"/>
      <w:r>
        <w:t xml:space="preserve"> denen recht</w:t>
      </w:r>
      <w:r>
        <w:br/>
      </w:r>
      <w:proofErr w:type="spellStart"/>
      <w:r>
        <w:t>erem</w:t>
      </w:r>
      <w:proofErr w:type="spellEnd"/>
      <w:r>
        <w:t xml:space="preserve"> Herrn </w:t>
      </w:r>
      <w:proofErr w:type="spellStart"/>
      <w:r>
        <w:t>vnd</w:t>
      </w:r>
      <w:proofErr w:type="spellEnd"/>
      <w:r>
        <w:t xml:space="preserve"> der </w:t>
      </w:r>
      <w:proofErr w:type="spellStart"/>
      <w:r>
        <w:t>Frouwen</w:t>
      </w:r>
      <w:proofErr w:type="spellEnd"/>
      <w:r>
        <w:t>,</w:t>
      </w:r>
      <w:r>
        <w:br/>
        <w:t xml:space="preserve">So denen so </w:t>
      </w:r>
      <w:proofErr w:type="spellStart"/>
      <w:r>
        <w:t>ock</w:t>
      </w:r>
      <w:proofErr w:type="spellEnd"/>
      <w:r>
        <w:t xml:space="preserve"> </w:t>
      </w:r>
      <w:proofErr w:type="spellStart"/>
      <w:r>
        <w:t>Godt</w:t>
      </w:r>
      <w:proofErr w:type="spellEnd"/>
      <w:r>
        <w:t xml:space="preserve"> dem Herrn,</w:t>
      </w:r>
      <w:r>
        <w:br/>
        <w:t xml:space="preserve">als de Apostel </w:t>
      </w:r>
      <w:proofErr w:type="spellStart"/>
      <w:r>
        <w:t>klarlick</w:t>
      </w:r>
      <w:proofErr w:type="spellEnd"/>
      <w:r>
        <w:t xml:space="preserve"> lern,</w:t>
      </w:r>
      <w:r>
        <w:br/>
      </w:r>
      <w:proofErr w:type="spellStart"/>
      <w:r>
        <w:t>vnd</w:t>
      </w:r>
      <w:proofErr w:type="spellEnd"/>
      <w:r>
        <w:t xml:space="preserve"> von recht </w:t>
      </w:r>
      <w:proofErr w:type="spellStart"/>
      <w:r>
        <w:t>hillge</w:t>
      </w:r>
      <w:proofErr w:type="spellEnd"/>
      <w:r>
        <w:t xml:space="preserve"> </w:t>
      </w:r>
      <w:proofErr w:type="spellStart"/>
      <w:r>
        <w:t>wercke</w:t>
      </w:r>
      <w:proofErr w:type="spellEnd"/>
      <w:r>
        <w:t>.</w:t>
      </w:r>
    </w:p>
    <w:p w14:paraId="64D2D00F" w14:textId="77777777" w:rsidR="00F76071" w:rsidRDefault="00F76071" w:rsidP="00F76071">
      <w:pPr>
        <w:pStyle w:val="StandardWeb"/>
      </w:pPr>
      <w:proofErr w:type="spellStart"/>
      <w:r>
        <w:t>Sunt</w:t>
      </w:r>
      <w:proofErr w:type="spellEnd"/>
      <w:r>
        <w:t xml:space="preserve"> Paulus </w:t>
      </w:r>
      <w:proofErr w:type="spellStart"/>
      <w:r>
        <w:t>dorch</w:t>
      </w:r>
      <w:proofErr w:type="spellEnd"/>
      <w:r>
        <w:t xml:space="preserve"> den </w:t>
      </w:r>
      <w:proofErr w:type="spellStart"/>
      <w:r>
        <w:t>hilligen</w:t>
      </w:r>
      <w:proofErr w:type="spellEnd"/>
      <w:r>
        <w:t xml:space="preserve"> Geist</w:t>
      </w:r>
      <w:r>
        <w:br/>
      </w:r>
      <w:proofErr w:type="spellStart"/>
      <w:r>
        <w:t>vormant</w:t>
      </w:r>
      <w:proofErr w:type="spellEnd"/>
      <w:r>
        <w:t xml:space="preserve"> </w:t>
      </w:r>
      <w:proofErr w:type="spellStart"/>
      <w:r>
        <w:t>vnd</w:t>
      </w:r>
      <w:proofErr w:type="spellEnd"/>
      <w:r>
        <w:t xml:space="preserve"> </w:t>
      </w:r>
      <w:proofErr w:type="spellStart"/>
      <w:r>
        <w:t>deit</w:t>
      </w:r>
      <w:proofErr w:type="spellEnd"/>
      <w:r>
        <w:t xml:space="preserve"> so </w:t>
      </w:r>
      <w:proofErr w:type="spellStart"/>
      <w:r>
        <w:t>leren</w:t>
      </w:r>
      <w:proofErr w:type="spellEnd"/>
      <w:r>
        <w:t>:</w:t>
      </w:r>
      <w:r>
        <w:br/>
        <w:t xml:space="preserve">Du, Knecht, </w:t>
      </w:r>
      <w:proofErr w:type="spellStart"/>
      <w:r>
        <w:t>dyn</w:t>
      </w:r>
      <w:proofErr w:type="spellEnd"/>
      <w:r>
        <w:t xml:space="preserve"> </w:t>
      </w:r>
      <w:proofErr w:type="spellStart"/>
      <w:r>
        <w:t>truwe</w:t>
      </w:r>
      <w:proofErr w:type="spellEnd"/>
      <w:r>
        <w:t xml:space="preserve"> </w:t>
      </w:r>
      <w:proofErr w:type="spellStart"/>
      <w:r>
        <w:t>denste</w:t>
      </w:r>
      <w:proofErr w:type="spellEnd"/>
      <w:r>
        <w:t xml:space="preserve"> </w:t>
      </w:r>
      <w:proofErr w:type="spellStart"/>
      <w:r>
        <w:t>leist</w:t>
      </w:r>
      <w:proofErr w:type="spellEnd"/>
      <w:r>
        <w:br/>
        <w:t xml:space="preserve">dem, de dar </w:t>
      </w:r>
      <w:proofErr w:type="spellStart"/>
      <w:r>
        <w:t>ys</w:t>
      </w:r>
      <w:proofErr w:type="spellEnd"/>
      <w:r>
        <w:t xml:space="preserve"> </w:t>
      </w:r>
      <w:proofErr w:type="spellStart"/>
      <w:r>
        <w:t>dyn</w:t>
      </w:r>
      <w:proofErr w:type="spellEnd"/>
      <w:r>
        <w:t xml:space="preserve"> Here,</w:t>
      </w:r>
      <w:r>
        <w:br/>
        <w:t xml:space="preserve">Mit </w:t>
      </w:r>
      <w:proofErr w:type="spellStart"/>
      <w:r>
        <w:t>frucht</w:t>
      </w:r>
      <w:proofErr w:type="spellEnd"/>
      <w:r>
        <w:t xml:space="preserve"> </w:t>
      </w:r>
      <w:proofErr w:type="spellStart"/>
      <w:r>
        <w:t>vnd</w:t>
      </w:r>
      <w:proofErr w:type="spellEnd"/>
      <w:r>
        <w:t xml:space="preserve"> </w:t>
      </w:r>
      <w:proofErr w:type="spellStart"/>
      <w:r>
        <w:t>schuw</w:t>
      </w:r>
      <w:proofErr w:type="spellEnd"/>
      <w:r>
        <w:t xml:space="preserve"> in aller ehr</w:t>
      </w:r>
      <w:r>
        <w:br/>
        <w:t xml:space="preserve">do </w:t>
      </w:r>
      <w:proofErr w:type="spellStart"/>
      <w:r>
        <w:t>synen</w:t>
      </w:r>
      <w:proofErr w:type="spellEnd"/>
      <w:r>
        <w:t xml:space="preserve"> willen </w:t>
      </w:r>
      <w:proofErr w:type="spellStart"/>
      <w:r>
        <w:t>vnd</w:t>
      </w:r>
      <w:proofErr w:type="spellEnd"/>
      <w:r>
        <w:t xml:space="preserve"> </w:t>
      </w:r>
      <w:proofErr w:type="spellStart"/>
      <w:r>
        <w:t>beger</w:t>
      </w:r>
      <w:proofErr w:type="spellEnd"/>
      <w:r>
        <w:br/>
        <w:t xml:space="preserve">in rechter Gades </w:t>
      </w:r>
      <w:proofErr w:type="spellStart"/>
      <w:r>
        <w:t>früchte</w:t>
      </w:r>
      <w:proofErr w:type="spellEnd"/>
      <w:r>
        <w:t>.</w:t>
      </w:r>
    </w:p>
    <w:p w14:paraId="0684CB62" w14:textId="77777777" w:rsidR="00F76071" w:rsidRDefault="00F76071" w:rsidP="00F76071">
      <w:pPr>
        <w:pStyle w:val="StandardWeb"/>
      </w:pPr>
      <w:r>
        <w:t xml:space="preserve">Dyn </w:t>
      </w:r>
      <w:proofErr w:type="spellStart"/>
      <w:r>
        <w:t>denst</w:t>
      </w:r>
      <w:proofErr w:type="spellEnd"/>
      <w:r>
        <w:t xml:space="preserve"> nicht schal </w:t>
      </w:r>
      <w:proofErr w:type="spellStart"/>
      <w:r>
        <w:t>vnd</w:t>
      </w:r>
      <w:proofErr w:type="spellEnd"/>
      <w:r>
        <w:t xml:space="preserve"> </w:t>
      </w:r>
      <w:proofErr w:type="spellStart"/>
      <w:r>
        <w:t>moth</w:t>
      </w:r>
      <w:proofErr w:type="spellEnd"/>
      <w:r>
        <w:t xml:space="preserve"> nicht </w:t>
      </w:r>
      <w:proofErr w:type="spellStart"/>
      <w:r>
        <w:t>syn</w:t>
      </w:r>
      <w:proofErr w:type="spellEnd"/>
      <w:r>
        <w:br/>
        <w:t xml:space="preserve">ein </w:t>
      </w:r>
      <w:proofErr w:type="spellStart"/>
      <w:r>
        <w:t>ogen</w:t>
      </w:r>
      <w:proofErr w:type="spellEnd"/>
      <w:r>
        <w:t xml:space="preserve"> </w:t>
      </w:r>
      <w:proofErr w:type="spellStart"/>
      <w:r>
        <w:t>denst</w:t>
      </w:r>
      <w:proofErr w:type="spellEnd"/>
      <w:r>
        <w:t xml:space="preserve"> alleine,</w:t>
      </w:r>
      <w:r>
        <w:br/>
      </w:r>
      <w:proofErr w:type="spellStart"/>
      <w:r>
        <w:t>Vthwendich</w:t>
      </w:r>
      <w:proofErr w:type="spellEnd"/>
      <w:r>
        <w:t xml:space="preserve"> mit einem </w:t>
      </w:r>
      <w:proofErr w:type="spellStart"/>
      <w:r>
        <w:t>valschen</w:t>
      </w:r>
      <w:proofErr w:type="spellEnd"/>
      <w:r>
        <w:t xml:space="preserve"> </w:t>
      </w:r>
      <w:proofErr w:type="spellStart"/>
      <w:r>
        <w:t>schyn</w:t>
      </w:r>
      <w:proofErr w:type="spellEnd"/>
      <w:r>
        <w:t>,</w:t>
      </w:r>
      <w:r>
        <w:br/>
        <w:t xml:space="preserve">als nu </w:t>
      </w:r>
      <w:proofErr w:type="spellStart"/>
      <w:r>
        <w:t>geschüth</w:t>
      </w:r>
      <w:proofErr w:type="spellEnd"/>
      <w:r>
        <w:t xml:space="preserve"> gemeine:</w:t>
      </w:r>
      <w:r>
        <w:br/>
        <w:t xml:space="preserve">Am </w:t>
      </w:r>
      <w:proofErr w:type="spellStart"/>
      <w:r>
        <w:t>ogen</w:t>
      </w:r>
      <w:proofErr w:type="spellEnd"/>
      <w:r>
        <w:t xml:space="preserve"> </w:t>
      </w:r>
      <w:proofErr w:type="spellStart"/>
      <w:r>
        <w:t>denst</w:t>
      </w:r>
      <w:proofErr w:type="spellEnd"/>
      <w:r>
        <w:t xml:space="preserve"> </w:t>
      </w:r>
      <w:proofErr w:type="spellStart"/>
      <w:r>
        <w:t>gantz</w:t>
      </w:r>
      <w:proofErr w:type="spellEnd"/>
      <w:r>
        <w:t xml:space="preserve"> </w:t>
      </w:r>
      <w:proofErr w:type="spellStart"/>
      <w:r>
        <w:t>öuerall</w:t>
      </w:r>
      <w:proofErr w:type="spellEnd"/>
      <w:r>
        <w:br/>
      </w:r>
      <w:proofErr w:type="spellStart"/>
      <w:r>
        <w:t>hefft</w:t>
      </w:r>
      <w:proofErr w:type="spellEnd"/>
      <w:r>
        <w:t xml:space="preserve"> </w:t>
      </w:r>
      <w:proofErr w:type="spellStart"/>
      <w:r>
        <w:t>Godt</w:t>
      </w:r>
      <w:proofErr w:type="spellEnd"/>
      <w:r>
        <w:t xml:space="preserve"> de Herr </w:t>
      </w:r>
      <w:proofErr w:type="spellStart"/>
      <w:r>
        <w:t>neen</w:t>
      </w:r>
      <w:proofErr w:type="spellEnd"/>
      <w:r>
        <w:t xml:space="preserve"> </w:t>
      </w:r>
      <w:proofErr w:type="spellStart"/>
      <w:r>
        <w:t>wolgefall</w:t>
      </w:r>
      <w:proofErr w:type="spellEnd"/>
      <w:r>
        <w:t>,</w:t>
      </w:r>
      <w:r>
        <w:br/>
        <w:t xml:space="preserve">dat </w:t>
      </w:r>
      <w:proofErr w:type="spellStart"/>
      <w:r>
        <w:t>herte</w:t>
      </w:r>
      <w:proofErr w:type="spellEnd"/>
      <w:r>
        <w:t xml:space="preserve"> </w:t>
      </w:r>
      <w:proofErr w:type="spellStart"/>
      <w:r>
        <w:t>wil</w:t>
      </w:r>
      <w:proofErr w:type="spellEnd"/>
      <w:r>
        <w:t xml:space="preserve"> he </w:t>
      </w:r>
      <w:proofErr w:type="spellStart"/>
      <w:r>
        <w:t>hebben</w:t>
      </w:r>
      <w:proofErr w:type="spellEnd"/>
      <w:r>
        <w:t>.</w:t>
      </w:r>
    </w:p>
    <w:p w14:paraId="2F7B32B6" w14:textId="77777777" w:rsidR="00F76071" w:rsidRDefault="00F76071" w:rsidP="00F76071">
      <w:pPr>
        <w:pStyle w:val="StandardWeb"/>
      </w:pPr>
      <w:proofErr w:type="spellStart"/>
      <w:r>
        <w:t>Idt</w:t>
      </w:r>
      <w:proofErr w:type="spellEnd"/>
      <w:r>
        <w:t xml:space="preserve"> </w:t>
      </w:r>
      <w:proofErr w:type="spellStart"/>
      <w:r>
        <w:t>moth</w:t>
      </w:r>
      <w:proofErr w:type="spellEnd"/>
      <w:r>
        <w:t xml:space="preserve"> </w:t>
      </w:r>
      <w:proofErr w:type="spellStart"/>
      <w:r>
        <w:t>dyn</w:t>
      </w:r>
      <w:proofErr w:type="spellEnd"/>
      <w:r>
        <w:t xml:space="preserve"> </w:t>
      </w:r>
      <w:proofErr w:type="spellStart"/>
      <w:r>
        <w:t>denst</w:t>
      </w:r>
      <w:proofErr w:type="spellEnd"/>
      <w:r>
        <w:t xml:space="preserve"> </w:t>
      </w:r>
      <w:proofErr w:type="spellStart"/>
      <w:r>
        <w:t>syn</w:t>
      </w:r>
      <w:proofErr w:type="spellEnd"/>
      <w:r>
        <w:t xml:space="preserve"> so </w:t>
      </w:r>
      <w:proofErr w:type="spellStart"/>
      <w:r>
        <w:t>gestalt</w:t>
      </w:r>
      <w:proofErr w:type="spellEnd"/>
      <w:r>
        <w:br/>
        <w:t xml:space="preserve">in </w:t>
      </w:r>
      <w:proofErr w:type="spellStart"/>
      <w:r>
        <w:t>dynen</w:t>
      </w:r>
      <w:proofErr w:type="spellEnd"/>
      <w:r>
        <w:t xml:space="preserve"> </w:t>
      </w:r>
      <w:proofErr w:type="spellStart"/>
      <w:r>
        <w:t>wercken</w:t>
      </w:r>
      <w:proofErr w:type="spellEnd"/>
      <w:r>
        <w:t xml:space="preserve"> allen,</w:t>
      </w:r>
      <w:r>
        <w:br/>
        <w:t xml:space="preserve">Dat he </w:t>
      </w:r>
      <w:proofErr w:type="spellStart"/>
      <w:r>
        <w:t>sy</w:t>
      </w:r>
      <w:proofErr w:type="spellEnd"/>
      <w:r>
        <w:t xml:space="preserve"> </w:t>
      </w:r>
      <w:proofErr w:type="spellStart"/>
      <w:r>
        <w:t>williich</w:t>
      </w:r>
      <w:proofErr w:type="spellEnd"/>
      <w:r>
        <w:t xml:space="preserve"> und nicht </w:t>
      </w:r>
      <w:proofErr w:type="spellStart"/>
      <w:r>
        <w:t>kolt</w:t>
      </w:r>
      <w:proofErr w:type="spellEnd"/>
      <w:r>
        <w:t>,</w:t>
      </w:r>
      <w:r>
        <w:br/>
        <w:t xml:space="preserve">so wert he </w:t>
      </w:r>
      <w:proofErr w:type="spellStart"/>
      <w:r>
        <w:t>Godt</w:t>
      </w:r>
      <w:proofErr w:type="spellEnd"/>
      <w:r>
        <w:t xml:space="preserve"> gefallen;</w:t>
      </w:r>
      <w:r>
        <w:br/>
        <w:t xml:space="preserve">So he </w:t>
      </w:r>
      <w:proofErr w:type="spellStart"/>
      <w:r>
        <w:t>geschuth</w:t>
      </w:r>
      <w:proofErr w:type="spellEnd"/>
      <w:r>
        <w:t xml:space="preserve"> </w:t>
      </w:r>
      <w:proofErr w:type="spellStart"/>
      <w:r>
        <w:t>tho</w:t>
      </w:r>
      <w:proofErr w:type="spellEnd"/>
      <w:r>
        <w:t xml:space="preserve"> willen und </w:t>
      </w:r>
      <w:proofErr w:type="spellStart"/>
      <w:r>
        <w:t>ehrn</w:t>
      </w:r>
      <w:proofErr w:type="spellEnd"/>
      <w:r>
        <w:br/>
        <w:t xml:space="preserve">nicht </w:t>
      </w:r>
      <w:proofErr w:type="spellStart"/>
      <w:r>
        <w:t>Minschen</w:t>
      </w:r>
      <w:proofErr w:type="spellEnd"/>
      <w:r>
        <w:t xml:space="preserve">, </w:t>
      </w:r>
      <w:proofErr w:type="spellStart"/>
      <w:r>
        <w:t>sunder</w:t>
      </w:r>
      <w:proofErr w:type="spellEnd"/>
      <w:r>
        <w:t xml:space="preserve"> </w:t>
      </w:r>
      <w:proofErr w:type="spellStart"/>
      <w:r>
        <w:t>Godt</w:t>
      </w:r>
      <w:proofErr w:type="spellEnd"/>
      <w:r>
        <w:t xml:space="preserve"> dem </w:t>
      </w:r>
      <w:proofErr w:type="spellStart"/>
      <w:r>
        <w:t>Hern</w:t>
      </w:r>
      <w:proofErr w:type="spellEnd"/>
      <w:r>
        <w:t>,</w:t>
      </w:r>
      <w:r>
        <w:br/>
        <w:t xml:space="preserve">behagt he </w:t>
      </w:r>
      <w:proofErr w:type="spellStart"/>
      <w:r>
        <w:t>Godt</w:t>
      </w:r>
      <w:proofErr w:type="spellEnd"/>
      <w:r>
        <w:t xml:space="preserve"> alleine.</w:t>
      </w:r>
    </w:p>
    <w:p w14:paraId="24554E3B" w14:textId="77777777" w:rsidR="00F76071" w:rsidRDefault="00F76071" w:rsidP="00F76071">
      <w:pPr>
        <w:pStyle w:val="StandardWeb"/>
      </w:pPr>
      <w:r>
        <w:t xml:space="preserve">Ach </w:t>
      </w:r>
      <w:proofErr w:type="spellStart"/>
      <w:r>
        <w:t>Godt</w:t>
      </w:r>
      <w:proofErr w:type="spellEnd"/>
      <w:r>
        <w:t xml:space="preserve">, </w:t>
      </w:r>
      <w:proofErr w:type="spellStart"/>
      <w:r>
        <w:t>sy</w:t>
      </w:r>
      <w:proofErr w:type="spellEnd"/>
      <w:r>
        <w:t xml:space="preserve"> mit </w:t>
      </w:r>
      <w:proofErr w:type="spellStart"/>
      <w:r>
        <w:t>vns</w:t>
      </w:r>
      <w:proofErr w:type="spellEnd"/>
      <w:r>
        <w:t xml:space="preserve"> alle </w:t>
      </w:r>
      <w:proofErr w:type="spellStart"/>
      <w:r>
        <w:t>tydt</w:t>
      </w:r>
      <w:proofErr w:type="spellEnd"/>
      <w:r>
        <w:br/>
        <w:t xml:space="preserve">mit </w:t>
      </w:r>
      <w:proofErr w:type="spellStart"/>
      <w:r>
        <w:t>dyner</w:t>
      </w:r>
      <w:proofErr w:type="spellEnd"/>
      <w:r>
        <w:t xml:space="preserve"> </w:t>
      </w:r>
      <w:proofErr w:type="spellStart"/>
      <w:r>
        <w:t>hülp</w:t>
      </w:r>
      <w:proofErr w:type="spellEnd"/>
      <w:r>
        <w:t xml:space="preserve"> </w:t>
      </w:r>
      <w:proofErr w:type="spellStart"/>
      <w:r>
        <w:t>vnd</w:t>
      </w:r>
      <w:proofErr w:type="spellEnd"/>
      <w:r>
        <w:t xml:space="preserve"> </w:t>
      </w:r>
      <w:proofErr w:type="spellStart"/>
      <w:r>
        <w:t>gnade</w:t>
      </w:r>
      <w:proofErr w:type="spellEnd"/>
      <w:r>
        <w:t>,</w:t>
      </w:r>
      <w:r>
        <w:br/>
        <w:t xml:space="preserve">Dat </w:t>
      </w:r>
      <w:proofErr w:type="spellStart"/>
      <w:r>
        <w:t>wy</w:t>
      </w:r>
      <w:proofErr w:type="spellEnd"/>
      <w:r>
        <w:t xml:space="preserve"> so </w:t>
      </w:r>
      <w:proofErr w:type="spellStart"/>
      <w:r>
        <w:t>don</w:t>
      </w:r>
      <w:proofErr w:type="spellEnd"/>
      <w:r>
        <w:t xml:space="preserve"> mit </w:t>
      </w:r>
      <w:proofErr w:type="spellStart"/>
      <w:r>
        <w:t>truw</w:t>
      </w:r>
      <w:proofErr w:type="spellEnd"/>
      <w:r>
        <w:t xml:space="preserve"> </w:t>
      </w:r>
      <w:proofErr w:type="spellStart"/>
      <w:r>
        <w:t>vnd</w:t>
      </w:r>
      <w:proofErr w:type="spellEnd"/>
      <w:r>
        <w:t xml:space="preserve"> </w:t>
      </w:r>
      <w:proofErr w:type="spellStart"/>
      <w:r>
        <w:t>vlyth</w:t>
      </w:r>
      <w:proofErr w:type="spellEnd"/>
      <w:r>
        <w:br/>
        <w:t xml:space="preserve">all, </w:t>
      </w:r>
      <w:proofErr w:type="spellStart"/>
      <w:r>
        <w:t>wat</w:t>
      </w:r>
      <w:proofErr w:type="spellEnd"/>
      <w:r>
        <w:t xml:space="preserve"> </w:t>
      </w:r>
      <w:proofErr w:type="spellStart"/>
      <w:r>
        <w:t>vns</w:t>
      </w:r>
      <w:proofErr w:type="spellEnd"/>
      <w:r>
        <w:t xml:space="preserve"> wert </w:t>
      </w:r>
      <w:proofErr w:type="spellStart"/>
      <w:r>
        <w:t>gebaden</w:t>
      </w:r>
      <w:proofErr w:type="spellEnd"/>
      <w:r>
        <w:t>,</w:t>
      </w:r>
      <w:r>
        <w:br/>
        <w:t xml:space="preserve">Im </w:t>
      </w:r>
      <w:proofErr w:type="spellStart"/>
      <w:r>
        <w:t>Glouen</w:t>
      </w:r>
      <w:proofErr w:type="spellEnd"/>
      <w:r>
        <w:t xml:space="preserve"> </w:t>
      </w:r>
      <w:proofErr w:type="spellStart"/>
      <w:r>
        <w:t>vnd</w:t>
      </w:r>
      <w:proofErr w:type="spellEnd"/>
      <w:r>
        <w:t xml:space="preserve"> van </w:t>
      </w:r>
      <w:proofErr w:type="spellStart"/>
      <w:r>
        <w:t>herten</w:t>
      </w:r>
      <w:proofErr w:type="spellEnd"/>
      <w:r>
        <w:t xml:space="preserve"> gern</w:t>
      </w:r>
      <w:r>
        <w:br/>
        <w:t xml:space="preserve">nach </w:t>
      </w:r>
      <w:proofErr w:type="spellStart"/>
      <w:r>
        <w:t>dynem</w:t>
      </w:r>
      <w:proofErr w:type="spellEnd"/>
      <w:r>
        <w:t xml:space="preserve"> </w:t>
      </w:r>
      <w:proofErr w:type="spellStart"/>
      <w:r>
        <w:t>willn</w:t>
      </w:r>
      <w:proofErr w:type="spellEnd"/>
      <w:r>
        <w:t xml:space="preserve">, </w:t>
      </w:r>
      <w:proofErr w:type="spellStart"/>
      <w:r>
        <w:t>tho</w:t>
      </w:r>
      <w:proofErr w:type="spellEnd"/>
      <w:r>
        <w:t xml:space="preserve"> </w:t>
      </w:r>
      <w:proofErr w:type="spellStart"/>
      <w:r>
        <w:t>dynen</w:t>
      </w:r>
      <w:proofErr w:type="spellEnd"/>
      <w:r>
        <w:t xml:space="preserve"> </w:t>
      </w:r>
      <w:proofErr w:type="spellStart"/>
      <w:r>
        <w:t>ehrn</w:t>
      </w:r>
      <w:proofErr w:type="spellEnd"/>
      <w:r>
        <w:t>,</w:t>
      </w:r>
      <w:r>
        <w:br/>
      </w:r>
      <w:proofErr w:type="spellStart"/>
      <w:r>
        <w:t>dorch</w:t>
      </w:r>
      <w:proofErr w:type="spellEnd"/>
      <w:r>
        <w:t xml:space="preserve"> Jesum Christum, Amen.</w:t>
      </w:r>
    </w:p>
    <w:p w14:paraId="58DE1301" w14:textId="356B50D2" w:rsidR="00F76071" w:rsidRDefault="00F76071" w:rsidP="00F76071">
      <w:pPr>
        <w:pStyle w:val="berschrift1"/>
      </w:pPr>
      <w:r>
        <w:rPr>
          <w:rStyle w:val="screen-reader-text"/>
        </w:rPr>
        <w:t xml:space="preserve">Van der </w:t>
      </w:r>
      <w:proofErr w:type="spellStart"/>
      <w:r>
        <w:rPr>
          <w:rStyle w:val="screen-reader-text"/>
        </w:rPr>
        <w:t>Thokumpst</w:t>
      </w:r>
      <w:proofErr w:type="spellEnd"/>
      <w:r>
        <w:rPr>
          <w:rStyle w:val="screen-reader-text"/>
        </w:rPr>
        <w:t xml:space="preserve"> </w:t>
      </w:r>
      <w:proofErr w:type="spellStart"/>
      <w:r>
        <w:rPr>
          <w:rStyle w:val="screen-reader-text"/>
        </w:rPr>
        <w:t>unses</w:t>
      </w:r>
      <w:proofErr w:type="spellEnd"/>
      <w:r>
        <w:rPr>
          <w:rStyle w:val="screen-reader-text"/>
        </w:rPr>
        <w:t xml:space="preserve"> Herrn Jesu Christi.</w:t>
      </w:r>
      <w:r>
        <w:t xml:space="preserve"> </w:t>
      </w:r>
    </w:p>
    <w:p w14:paraId="17791246" w14:textId="77777777" w:rsidR="00F76071" w:rsidRDefault="00F76071" w:rsidP="00F76071">
      <w:pPr>
        <w:pStyle w:val="StandardWeb"/>
      </w:pPr>
      <w:proofErr w:type="spellStart"/>
      <w:r>
        <w:t>CHristus</w:t>
      </w:r>
      <w:proofErr w:type="spellEnd"/>
      <w:r>
        <w:t xml:space="preserve"> </w:t>
      </w:r>
      <w:proofErr w:type="spellStart"/>
      <w:r>
        <w:t>thokumpst</w:t>
      </w:r>
      <w:proofErr w:type="spellEnd"/>
      <w:r>
        <w:t xml:space="preserve"> </w:t>
      </w:r>
      <w:proofErr w:type="spellStart"/>
      <w:r>
        <w:t>ys</w:t>
      </w:r>
      <w:proofErr w:type="spellEnd"/>
      <w:r>
        <w:t xml:space="preserve"> vorhanden,</w:t>
      </w:r>
      <w:r>
        <w:br/>
        <w:t xml:space="preserve">dat </w:t>
      </w:r>
      <w:proofErr w:type="spellStart"/>
      <w:r>
        <w:t>gelöuet</w:t>
      </w:r>
      <w:proofErr w:type="spellEnd"/>
      <w:r>
        <w:t xml:space="preserve"> alle </w:t>
      </w:r>
      <w:proofErr w:type="spellStart"/>
      <w:r>
        <w:t>fry</w:t>
      </w:r>
      <w:proofErr w:type="spellEnd"/>
      <w:r>
        <w:t>;</w:t>
      </w:r>
      <w:r>
        <w:br/>
      </w:r>
      <w:proofErr w:type="spellStart"/>
      <w:r>
        <w:t>Teken</w:t>
      </w:r>
      <w:proofErr w:type="spellEnd"/>
      <w:r>
        <w:t xml:space="preserve"> </w:t>
      </w:r>
      <w:proofErr w:type="spellStart"/>
      <w:r>
        <w:t>ghan</w:t>
      </w:r>
      <w:proofErr w:type="spellEnd"/>
      <w:r>
        <w:t xml:space="preserve"> in allen Landen</w:t>
      </w:r>
      <w:r>
        <w:br/>
        <w:t xml:space="preserve">mit einem </w:t>
      </w:r>
      <w:proofErr w:type="spellStart"/>
      <w:r>
        <w:t>groten</w:t>
      </w:r>
      <w:proofErr w:type="spellEnd"/>
      <w:r>
        <w:t xml:space="preserve"> </w:t>
      </w:r>
      <w:proofErr w:type="spellStart"/>
      <w:r>
        <w:t>geschrey</w:t>
      </w:r>
      <w:proofErr w:type="spellEnd"/>
      <w:r>
        <w:t>;</w:t>
      </w:r>
      <w:r>
        <w:br/>
        <w:t xml:space="preserve">He wert </w:t>
      </w:r>
      <w:proofErr w:type="spellStart"/>
      <w:r>
        <w:t>hernedder</w:t>
      </w:r>
      <w:proofErr w:type="spellEnd"/>
      <w:r>
        <w:t xml:space="preserve"> </w:t>
      </w:r>
      <w:proofErr w:type="spellStart"/>
      <w:r>
        <w:t>vallen</w:t>
      </w:r>
      <w:proofErr w:type="spellEnd"/>
      <w:r>
        <w:br/>
      </w:r>
      <w:proofErr w:type="spellStart"/>
      <w:r>
        <w:t>op</w:t>
      </w:r>
      <w:proofErr w:type="spellEnd"/>
      <w:r>
        <w:t xml:space="preserve"> einer </w:t>
      </w:r>
      <w:proofErr w:type="spellStart"/>
      <w:r>
        <w:t>Wolcken</w:t>
      </w:r>
      <w:proofErr w:type="spellEnd"/>
      <w:r>
        <w:t xml:space="preserve"> klar,</w:t>
      </w:r>
      <w:r>
        <w:br/>
        <w:t xml:space="preserve">mit der </w:t>
      </w:r>
      <w:proofErr w:type="spellStart"/>
      <w:r>
        <w:t>Bassunen</w:t>
      </w:r>
      <w:proofErr w:type="spellEnd"/>
      <w:r>
        <w:t xml:space="preserve"> schallen,</w:t>
      </w:r>
      <w:r>
        <w:br/>
      </w:r>
      <w:proofErr w:type="spellStart"/>
      <w:r>
        <w:t>rundt</w:t>
      </w:r>
      <w:proofErr w:type="spellEnd"/>
      <w:r>
        <w:t xml:space="preserve"> in der Engel schar.</w:t>
      </w:r>
    </w:p>
    <w:p w14:paraId="1ABEBA62" w14:textId="77777777" w:rsidR="00F76071" w:rsidRDefault="00F76071" w:rsidP="00F76071">
      <w:pPr>
        <w:pStyle w:val="StandardWeb"/>
      </w:pPr>
      <w:proofErr w:type="spellStart"/>
      <w:r>
        <w:t>Godts</w:t>
      </w:r>
      <w:proofErr w:type="spellEnd"/>
      <w:r>
        <w:t xml:space="preserve"> </w:t>
      </w:r>
      <w:proofErr w:type="spellStart"/>
      <w:r>
        <w:t>thorn</w:t>
      </w:r>
      <w:proofErr w:type="spellEnd"/>
      <w:r>
        <w:t xml:space="preserve"> </w:t>
      </w:r>
      <w:proofErr w:type="spellStart"/>
      <w:r>
        <w:t>ys</w:t>
      </w:r>
      <w:proofErr w:type="spellEnd"/>
      <w:r>
        <w:t xml:space="preserve"> </w:t>
      </w:r>
      <w:proofErr w:type="spellStart"/>
      <w:r>
        <w:t>gruwsam</w:t>
      </w:r>
      <w:proofErr w:type="spellEnd"/>
      <w:r>
        <w:t xml:space="preserve"> und </w:t>
      </w:r>
      <w:proofErr w:type="spellStart"/>
      <w:r>
        <w:t>sware</w:t>
      </w:r>
      <w:proofErr w:type="spellEnd"/>
      <w:r>
        <w:br/>
        <w:t xml:space="preserve">all dar he </w:t>
      </w:r>
      <w:proofErr w:type="spellStart"/>
      <w:r>
        <w:t>auerkümpt</w:t>
      </w:r>
      <w:proofErr w:type="spellEnd"/>
      <w:r>
        <w:t>,</w:t>
      </w:r>
      <w:r>
        <w:br/>
        <w:t xml:space="preserve">Im </w:t>
      </w:r>
      <w:proofErr w:type="spellStart"/>
      <w:r>
        <w:t>Helschen</w:t>
      </w:r>
      <w:proofErr w:type="spellEnd"/>
      <w:r>
        <w:t xml:space="preserve"> </w:t>
      </w:r>
      <w:proofErr w:type="spellStart"/>
      <w:r>
        <w:t>vür</w:t>
      </w:r>
      <w:proofErr w:type="spellEnd"/>
      <w:r>
        <w:t xml:space="preserve"> </w:t>
      </w:r>
      <w:proofErr w:type="spellStart"/>
      <w:r>
        <w:t>möten</w:t>
      </w:r>
      <w:proofErr w:type="spellEnd"/>
      <w:r>
        <w:t xml:space="preserve"> se </w:t>
      </w:r>
      <w:proofErr w:type="spellStart"/>
      <w:r>
        <w:t>ydt</w:t>
      </w:r>
      <w:proofErr w:type="spellEnd"/>
      <w:r>
        <w:t xml:space="preserve"> </w:t>
      </w:r>
      <w:proofErr w:type="spellStart"/>
      <w:r>
        <w:t>betalen</w:t>
      </w:r>
      <w:proofErr w:type="spellEnd"/>
      <w:r>
        <w:t>,</w:t>
      </w:r>
      <w:r>
        <w:br/>
      </w:r>
      <w:proofErr w:type="spellStart"/>
      <w:r>
        <w:t>ewich</w:t>
      </w:r>
      <w:proofErr w:type="spellEnd"/>
      <w:r>
        <w:t xml:space="preserve"> ahn </w:t>
      </w:r>
      <w:proofErr w:type="spellStart"/>
      <w:r>
        <w:t>dach</w:t>
      </w:r>
      <w:proofErr w:type="spellEnd"/>
      <w:r>
        <w:t xml:space="preserve"> und </w:t>
      </w:r>
      <w:proofErr w:type="spellStart"/>
      <w:r>
        <w:t>stundt</w:t>
      </w:r>
      <w:proofErr w:type="spellEnd"/>
      <w:r>
        <w:t>,</w:t>
      </w:r>
      <w:r>
        <w:br/>
      </w:r>
      <w:proofErr w:type="spellStart"/>
      <w:r>
        <w:t>Unde</w:t>
      </w:r>
      <w:proofErr w:type="spellEnd"/>
      <w:r>
        <w:t xml:space="preserve"> </w:t>
      </w:r>
      <w:proofErr w:type="spellStart"/>
      <w:r>
        <w:t>möthen</w:t>
      </w:r>
      <w:proofErr w:type="spellEnd"/>
      <w:r>
        <w:t xml:space="preserve"> alle </w:t>
      </w:r>
      <w:proofErr w:type="spellStart"/>
      <w:r>
        <w:t>tydt</w:t>
      </w:r>
      <w:proofErr w:type="spellEnd"/>
      <w:r>
        <w:t xml:space="preserve"> </w:t>
      </w:r>
      <w:proofErr w:type="spellStart"/>
      <w:r>
        <w:t>bernen</w:t>
      </w:r>
      <w:proofErr w:type="spellEnd"/>
      <w:r>
        <w:br/>
        <w:t xml:space="preserve">und doch nicht </w:t>
      </w:r>
      <w:proofErr w:type="spellStart"/>
      <w:r>
        <w:t>seruen</w:t>
      </w:r>
      <w:proofErr w:type="spellEnd"/>
      <w:r>
        <w:t xml:space="preserve"> </w:t>
      </w:r>
      <w:proofErr w:type="spellStart"/>
      <w:r>
        <w:t>dodt</w:t>
      </w:r>
      <w:proofErr w:type="spellEnd"/>
      <w:r>
        <w:t>,</w:t>
      </w:r>
      <w:r>
        <w:br/>
        <w:t xml:space="preserve">und </w:t>
      </w:r>
      <w:proofErr w:type="spellStart"/>
      <w:r>
        <w:t>alltydt</w:t>
      </w:r>
      <w:proofErr w:type="spellEnd"/>
      <w:r>
        <w:t xml:space="preserve"> </w:t>
      </w:r>
      <w:proofErr w:type="spellStart"/>
      <w:r>
        <w:t>ropen</w:t>
      </w:r>
      <w:proofErr w:type="spellEnd"/>
      <w:r>
        <w:t xml:space="preserve"> und kamen</w:t>
      </w:r>
      <w:r>
        <w:br/>
        <w:t xml:space="preserve">all in der Hellen </w:t>
      </w:r>
      <w:proofErr w:type="spellStart"/>
      <w:r>
        <w:t>glodt</w:t>
      </w:r>
      <w:proofErr w:type="spellEnd"/>
      <w:r>
        <w:t>.</w:t>
      </w:r>
    </w:p>
    <w:p w14:paraId="220108DC" w14:textId="77777777" w:rsidR="00F76071" w:rsidRDefault="00F76071" w:rsidP="00F76071">
      <w:pPr>
        <w:pStyle w:val="StandardWeb"/>
      </w:pPr>
      <w:r>
        <w:t xml:space="preserve">Jesu, du bist </w:t>
      </w:r>
      <w:proofErr w:type="spellStart"/>
      <w:r>
        <w:t>myn</w:t>
      </w:r>
      <w:proofErr w:type="spellEnd"/>
      <w:r>
        <w:t xml:space="preserve"> </w:t>
      </w:r>
      <w:proofErr w:type="spellStart"/>
      <w:r>
        <w:t>Vortreder</w:t>
      </w:r>
      <w:proofErr w:type="spellEnd"/>
      <w:r>
        <w:t>,</w:t>
      </w:r>
      <w:r>
        <w:br/>
        <w:t xml:space="preserve">van </w:t>
      </w:r>
      <w:proofErr w:type="spellStart"/>
      <w:r>
        <w:t>Godt</w:t>
      </w:r>
      <w:proofErr w:type="spellEnd"/>
      <w:r>
        <w:t xml:space="preserve"> dem Vader gesandt,</w:t>
      </w:r>
      <w:r>
        <w:br/>
        <w:t xml:space="preserve">Du </w:t>
      </w:r>
      <w:proofErr w:type="spellStart"/>
      <w:r>
        <w:t>heffst</w:t>
      </w:r>
      <w:proofErr w:type="spellEnd"/>
      <w:r>
        <w:t xml:space="preserve"> vor </w:t>
      </w:r>
      <w:proofErr w:type="spellStart"/>
      <w:r>
        <w:t>my</w:t>
      </w:r>
      <w:proofErr w:type="spellEnd"/>
      <w:r>
        <w:t xml:space="preserve"> </w:t>
      </w:r>
      <w:proofErr w:type="spellStart"/>
      <w:r>
        <w:t>geleden</w:t>
      </w:r>
      <w:proofErr w:type="spellEnd"/>
      <w:r>
        <w:t>,</w:t>
      </w:r>
      <w:r>
        <w:br/>
        <w:t xml:space="preserve">an ein </w:t>
      </w:r>
      <w:proofErr w:type="spellStart"/>
      <w:r>
        <w:t>swar</w:t>
      </w:r>
      <w:proofErr w:type="spellEnd"/>
      <w:r>
        <w:t xml:space="preserve"> </w:t>
      </w:r>
      <w:proofErr w:type="spellStart"/>
      <w:r>
        <w:t>Crütz</w:t>
      </w:r>
      <w:proofErr w:type="spellEnd"/>
      <w:r>
        <w:t xml:space="preserve"> </w:t>
      </w:r>
      <w:proofErr w:type="spellStart"/>
      <w:r>
        <w:t>gehangt</w:t>
      </w:r>
      <w:proofErr w:type="spellEnd"/>
      <w:r>
        <w:t>:</w:t>
      </w:r>
      <w:r>
        <w:br/>
      </w:r>
      <w:proofErr w:type="spellStart"/>
      <w:r>
        <w:t>Darup</w:t>
      </w:r>
      <w:proofErr w:type="spellEnd"/>
      <w:r>
        <w:t xml:space="preserve"> </w:t>
      </w:r>
      <w:proofErr w:type="spellStart"/>
      <w:r>
        <w:t>wil</w:t>
      </w:r>
      <w:proofErr w:type="spellEnd"/>
      <w:r>
        <w:t xml:space="preserve"> </w:t>
      </w:r>
      <w:proofErr w:type="spellStart"/>
      <w:r>
        <w:t>ick</w:t>
      </w:r>
      <w:proofErr w:type="spellEnd"/>
      <w:r>
        <w:t xml:space="preserve"> </w:t>
      </w:r>
      <w:proofErr w:type="spellStart"/>
      <w:r>
        <w:t>löuen</w:t>
      </w:r>
      <w:proofErr w:type="spellEnd"/>
      <w:r>
        <w:t xml:space="preserve"> und </w:t>
      </w:r>
      <w:proofErr w:type="spellStart"/>
      <w:r>
        <w:t>truwen</w:t>
      </w:r>
      <w:proofErr w:type="spellEnd"/>
      <w:r>
        <w:t>,</w:t>
      </w:r>
      <w:r>
        <w:br/>
        <w:t xml:space="preserve">du </w:t>
      </w:r>
      <w:proofErr w:type="spellStart"/>
      <w:r>
        <w:t>heffst</w:t>
      </w:r>
      <w:proofErr w:type="spellEnd"/>
      <w:r>
        <w:t xml:space="preserve"> </w:t>
      </w:r>
      <w:proofErr w:type="spellStart"/>
      <w:r>
        <w:t>vorgaten</w:t>
      </w:r>
      <w:proofErr w:type="spellEnd"/>
      <w:r>
        <w:t xml:space="preserve"> </w:t>
      </w:r>
      <w:proofErr w:type="spellStart"/>
      <w:r>
        <w:t>dyn</w:t>
      </w:r>
      <w:proofErr w:type="spellEnd"/>
      <w:r>
        <w:t xml:space="preserve"> </w:t>
      </w:r>
      <w:proofErr w:type="spellStart"/>
      <w:r>
        <w:t>Blodt</w:t>
      </w:r>
      <w:proofErr w:type="spellEnd"/>
      <w:r>
        <w:t>,</w:t>
      </w:r>
      <w:r>
        <w:br/>
        <w:t xml:space="preserve">und </w:t>
      </w:r>
      <w:proofErr w:type="spellStart"/>
      <w:r>
        <w:t>wil</w:t>
      </w:r>
      <w:proofErr w:type="spellEnd"/>
      <w:r>
        <w:t xml:space="preserve"> </w:t>
      </w:r>
      <w:proofErr w:type="spellStart"/>
      <w:r>
        <w:t>darümme</w:t>
      </w:r>
      <w:proofErr w:type="spellEnd"/>
      <w:r>
        <w:t xml:space="preserve"> nicht </w:t>
      </w:r>
      <w:proofErr w:type="spellStart"/>
      <w:r>
        <w:t>schuwen</w:t>
      </w:r>
      <w:proofErr w:type="spellEnd"/>
      <w:r>
        <w:br/>
        <w:t xml:space="preserve">vor </w:t>
      </w:r>
      <w:proofErr w:type="spellStart"/>
      <w:r>
        <w:t>Düuel</w:t>
      </w:r>
      <w:proofErr w:type="spellEnd"/>
      <w:r>
        <w:t xml:space="preserve">, Helle und </w:t>
      </w:r>
      <w:proofErr w:type="spellStart"/>
      <w:r>
        <w:t>dodt</w:t>
      </w:r>
      <w:proofErr w:type="spellEnd"/>
      <w:r>
        <w:t>.</w:t>
      </w:r>
    </w:p>
    <w:p w14:paraId="1CBDAFCC" w14:textId="77777777" w:rsidR="00F76071" w:rsidRDefault="00F76071" w:rsidP="00F76071">
      <w:pPr>
        <w:pStyle w:val="StandardWeb"/>
      </w:pPr>
      <w:r>
        <w:t xml:space="preserve">Du </w:t>
      </w:r>
      <w:proofErr w:type="spellStart"/>
      <w:r>
        <w:t>trost</w:t>
      </w:r>
      <w:proofErr w:type="spellEnd"/>
      <w:r>
        <w:t xml:space="preserve"> der </w:t>
      </w:r>
      <w:proofErr w:type="spellStart"/>
      <w:r>
        <w:t>bedröueden</w:t>
      </w:r>
      <w:proofErr w:type="spellEnd"/>
      <w:r>
        <w:t xml:space="preserve"> </w:t>
      </w:r>
      <w:proofErr w:type="spellStart"/>
      <w:r>
        <w:t>hepten</w:t>
      </w:r>
      <w:proofErr w:type="spellEnd"/>
      <w:r>
        <w:t>,</w:t>
      </w:r>
      <w:r>
        <w:br/>
        <w:t xml:space="preserve">du </w:t>
      </w:r>
      <w:proofErr w:type="spellStart"/>
      <w:r>
        <w:t>eddele</w:t>
      </w:r>
      <w:proofErr w:type="spellEnd"/>
      <w:r>
        <w:t xml:space="preserve"> </w:t>
      </w:r>
      <w:proofErr w:type="spellStart"/>
      <w:r>
        <w:t>glantz</w:t>
      </w:r>
      <w:proofErr w:type="spellEnd"/>
      <w:r>
        <w:t xml:space="preserve"> und </w:t>
      </w:r>
      <w:proofErr w:type="spellStart"/>
      <w:r>
        <w:t>schyn</w:t>
      </w:r>
      <w:proofErr w:type="spellEnd"/>
      <w:r>
        <w:t>,</w:t>
      </w:r>
      <w:r>
        <w:br/>
      </w:r>
      <w:proofErr w:type="spellStart"/>
      <w:r>
        <w:t>Nim</w:t>
      </w:r>
      <w:proofErr w:type="spellEnd"/>
      <w:r>
        <w:t xml:space="preserve"> van </w:t>
      </w:r>
      <w:proofErr w:type="spellStart"/>
      <w:r>
        <w:t>my</w:t>
      </w:r>
      <w:proofErr w:type="spellEnd"/>
      <w:r>
        <w:t xml:space="preserve"> angst und </w:t>
      </w:r>
      <w:proofErr w:type="spellStart"/>
      <w:r>
        <w:t>smerten</w:t>
      </w:r>
      <w:proofErr w:type="spellEnd"/>
      <w:r>
        <w:br/>
      </w:r>
      <w:proofErr w:type="spellStart"/>
      <w:r>
        <w:t>dorch</w:t>
      </w:r>
      <w:proofErr w:type="spellEnd"/>
      <w:r>
        <w:t xml:space="preserve"> Jesum, das </w:t>
      </w:r>
      <w:proofErr w:type="spellStart"/>
      <w:r>
        <w:t>Lemmelin</w:t>
      </w:r>
      <w:proofErr w:type="spellEnd"/>
      <w:r>
        <w:t>,</w:t>
      </w:r>
      <w:r>
        <w:br/>
        <w:t xml:space="preserve">So </w:t>
      </w:r>
      <w:proofErr w:type="spellStart"/>
      <w:r>
        <w:t>wil</w:t>
      </w:r>
      <w:proofErr w:type="spellEnd"/>
      <w:r>
        <w:t xml:space="preserve"> </w:t>
      </w:r>
      <w:proofErr w:type="spellStart"/>
      <w:r>
        <w:t>ick</w:t>
      </w:r>
      <w:proofErr w:type="spellEnd"/>
      <w:r>
        <w:t xml:space="preserve"> </w:t>
      </w:r>
      <w:proofErr w:type="spellStart"/>
      <w:r>
        <w:t>frölick</w:t>
      </w:r>
      <w:proofErr w:type="spellEnd"/>
      <w:r>
        <w:t xml:space="preserve"> </w:t>
      </w:r>
      <w:proofErr w:type="spellStart"/>
      <w:r>
        <w:t>steruen</w:t>
      </w:r>
      <w:proofErr w:type="spellEnd"/>
      <w:r>
        <w:br/>
      </w:r>
      <w:proofErr w:type="spellStart"/>
      <w:r>
        <w:t>uth</w:t>
      </w:r>
      <w:proofErr w:type="spellEnd"/>
      <w:r>
        <w:t xml:space="preserve"> rechtem </w:t>
      </w:r>
      <w:proofErr w:type="spellStart"/>
      <w:r>
        <w:t>herten</w:t>
      </w:r>
      <w:proofErr w:type="spellEnd"/>
      <w:r>
        <w:t xml:space="preserve"> </w:t>
      </w:r>
      <w:proofErr w:type="spellStart"/>
      <w:r>
        <w:t>grunt</w:t>
      </w:r>
      <w:proofErr w:type="spellEnd"/>
      <w:r>
        <w:t>,</w:t>
      </w:r>
      <w:r>
        <w:br/>
      </w:r>
      <w:proofErr w:type="spellStart"/>
      <w:r>
        <w:t>uth</w:t>
      </w:r>
      <w:proofErr w:type="spellEnd"/>
      <w:r>
        <w:t xml:space="preserve"> </w:t>
      </w:r>
      <w:proofErr w:type="spellStart"/>
      <w:r>
        <w:t>gnad</w:t>
      </w:r>
      <w:proofErr w:type="spellEnd"/>
      <w:r>
        <w:t xml:space="preserve"> dat </w:t>
      </w:r>
      <w:proofErr w:type="spellStart"/>
      <w:r>
        <w:t>Ryke</w:t>
      </w:r>
      <w:proofErr w:type="spellEnd"/>
      <w:r>
        <w:t xml:space="preserve"> </w:t>
      </w:r>
      <w:proofErr w:type="spellStart"/>
      <w:r>
        <w:t>eruen</w:t>
      </w:r>
      <w:proofErr w:type="spellEnd"/>
      <w:r>
        <w:br/>
      </w:r>
      <w:proofErr w:type="spellStart"/>
      <w:r>
        <w:t>allhyr</w:t>
      </w:r>
      <w:proofErr w:type="spellEnd"/>
      <w:r>
        <w:t xml:space="preserve"> </w:t>
      </w:r>
      <w:proofErr w:type="spellStart"/>
      <w:r>
        <w:t>tho</w:t>
      </w:r>
      <w:proofErr w:type="spellEnd"/>
      <w:r>
        <w:t xml:space="preserve"> </w:t>
      </w:r>
      <w:proofErr w:type="spellStart"/>
      <w:r>
        <w:t>desser</w:t>
      </w:r>
      <w:proofErr w:type="spellEnd"/>
      <w:r>
        <w:t xml:space="preserve"> </w:t>
      </w:r>
      <w:proofErr w:type="spellStart"/>
      <w:r>
        <w:t>stundt</w:t>
      </w:r>
      <w:proofErr w:type="spellEnd"/>
      <w:r>
        <w:t>. Amen.</w:t>
      </w:r>
    </w:p>
    <w:p w14:paraId="340DF0B7" w14:textId="1224B83F" w:rsidR="00F76071" w:rsidRDefault="00F76071" w:rsidP="00F76071">
      <w:pPr>
        <w:pStyle w:val="berschrift1"/>
      </w:pPr>
      <w:r>
        <w:rPr>
          <w:rStyle w:val="screen-reader-text"/>
        </w:rPr>
        <w:t xml:space="preserve">De Erste Psalm. Beatus </w:t>
      </w:r>
      <w:proofErr w:type="spellStart"/>
      <w:r>
        <w:rPr>
          <w:rStyle w:val="screen-reader-text"/>
        </w:rPr>
        <w:t>vir</w:t>
      </w:r>
      <w:proofErr w:type="spellEnd"/>
      <w:r>
        <w:rPr>
          <w:rStyle w:val="screen-reader-text"/>
        </w:rPr>
        <w:t xml:space="preserve">, </w:t>
      </w:r>
      <w:proofErr w:type="spellStart"/>
      <w:r>
        <w:rPr>
          <w:rStyle w:val="screen-reader-text"/>
        </w:rPr>
        <w:t>qui</w:t>
      </w:r>
      <w:proofErr w:type="spellEnd"/>
      <w:r>
        <w:rPr>
          <w:rStyle w:val="screen-reader-text"/>
        </w:rPr>
        <w:t xml:space="preserve"> non </w:t>
      </w:r>
      <w:proofErr w:type="spellStart"/>
      <w:r>
        <w:rPr>
          <w:rStyle w:val="screen-reader-text"/>
        </w:rPr>
        <w:t>abiit</w:t>
      </w:r>
      <w:proofErr w:type="spellEnd"/>
      <w:r>
        <w:rPr>
          <w:rStyle w:val="screen-reader-text"/>
        </w:rPr>
        <w:t>.</w:t>
      </w:r>
      <w:r>
        <w:t xml:space="preserve"> </w:t>
      </w:r>
    </w:p>
    <w:p w14:paraId="5D4687D2" w14:textId="77777777" w:rsidR="00F76071" w:rsidRDefault="00F76071" w:rsidP="00F76071">
      <w:pPr>
        <w:pStyle w:val="StandardWeb"/>
      </w:pPr>
      <w:proofErr w:type="spellStart"/>
      <w:r>
        <w:t>WOl</w:t>
      </w:r>
      <w:proofErr w:type="spellEnd"/>
      <w:r>
        <w:t xml:space="preserve"> dem, de </w:t>
      </w:r>
      <w:proofErr w:type="spellStart"/>
      <w:r>
        <w:t>neene</w:t>
      </w:r>
      <w:proofErr w:type="spellEnd"/>
      <w:r>
        <w:t xml:space="preserve"> </w:t>
      </w:r>
      <w:proofErr w:type="spellStart"/>
      <w:r>
        <w:t>gemeinschop</w:t>
      </w:r>
      <w:proofErr w:type="spellEnd"/>
      <w:r>
        <w:t xml:space="preserve"> hat</w:t>
      </w:r>
      <w:r>
        <w:br/>
        <w:t xml:space="preserve">mit der </w:t>
      </w:r>
      <w:proofErr w:type="spellStart"/>
      <w:r>
        <w:t>Godtlosen</w:t>
      </w:r>
      <w:proofErr w:type="spellEnd"/>
      <w:r>
        <w:t xml:space="preserve"> Rade und </w:t>
      </w:r>
      <w:proofErr w:type="spellStart"/>
      <w:r>
        <w:t>dadt</w:t>
      </w:r>
      <w:proofErr w:type="spellEnd"/>
      <w:r>
        <w:t>,</w:t>
      </w:r>
      <w:r>
        <w:br/>
        <w:t xml:space="preserve">Noch </w:t>
      </w:r>
      <w:proofErr w:type="spellStart"/>
      <w:r>
        <w:t>zp</w:t>
      </w:r>
      <w:proofErr w:type="spellEnd"/>
      <w:r>
        <w:t xml:space="preserve"> den </w:t>
      </w:r>
      <w:proofErr w:type="spellStart"/>
      <w:r>
        <w:t>wech</w:t>
      </w:r>
      <w:proofErr w:type="spellEnd"/>
      <w:r>
        <w:t xml:space="preserve"> der Sünders tritt,</w:t>
      </w:r>
      <w:r>
        <w:br/>
        <w:t xml:space="preserve">dar </w:t>
      </w:r>
      <w:proofErr w:type="spellStart"/>
      <w:r>
        <w:t>spotters</w:t>
      </w:r>
      <w:proofErr w:type="spellEnd"/>
      <w:r>
        <w:t xml:space="preserve"> </w:t>
      </w:r>
      <w:proofErr w:type="spellStart"/>
      <w:r>
        <w:t>sitten</w:t>
      </w:r>
      <w:proofErr w:type="spellEnd"/>
      <w:r>
        <w:t xml:space="preserve"> </w:t>
      </w:r>
      <w:proofErr w:type="spellStart"/>
      <w:r>
        <w:t>ock</w:t>
      </w:r>
      <w:proofErr w:type="spellEnd"/>
      <w:r>
        <w:t xml:space="preserve"> nicht </w:t>
      </w:r>
      <w:proofErr w:type="spellStart"/>
      <w:r>
        <w:t>sitt</w:t>
      </w:r>
      <w:proofErr w:type="spellEnd"/>
      <w:r>
        <w:t>!</w:t>
      </w:r>
    </w:p>
    <w:p w14:paraId="75D55FF9" w14:textId="77777777" w:rsidR="00F76071" w:rsidRDefault="00F76071" w:rsidP="00F76071">
      <w:pPr>
        <w:pStyle w:val="StandardWeb"/>
      </w:pPr>
      <w:proofErr w:type="spellStart"/>
      <w:r>
        <w:t>Wol</w:t>
      </w:r>
      <w:proofErr w:type="spellEnd"/>
      <w:r>
        <w:t xml:space="preserve"> dem, de </w:t>
      </w:r>
      <w:proofErr w:type="spellStart"/>
      <w:r>
        <w:t>thom</w:t>
      </w:r>
      <w:proofErr w:type="spellEnd"/>
      <w:r>
        <w:t xml:space="preserve"> </w:t>
      </w:r>
      <w:proofErr w:type="spellStart"/>
      <w:r>
        <w:t>Gesett</w:t>
      </w:r>
      <w:proofErr w:type="spellEnd"/>
      <w:r>
        <w:t xml:space="preserve"> des Herrn</w:t>
      </w:r>
      <w:r>
        <w:br/>
      </w:r>
      <w:proofErr w:type="spellStart"/>
      <w:r>
        <w:t>hefft</w:t>
      </w:r>
      <w:proofErr w:type="spellEnd"/>
      <w:r>
        <w:t xml:space="preserve"> </w:t>
      </w:r>
      <w:proofErr w:type="spellStart"/>
      <w:r>
        <w:t>lust</w:t>
      </w:r>
      <w:proofErr w:type="spellEnd"/>
      <w:r>
        <w:t xml:space="preserve"> und de </w:t>
      </w:r>
      <w:proofErr w:type="spellStart"/>
      <w:r>
        <w:t>syn</w:t>
      </w:r>
      <w:proofErr w:type="spellEnd"/>
      <w:r>
        <w:t xml:space="preserve"> </w:t>
      </w:r>
      <w:proofErr w:type="spellStart"/>
      <w:r>
        <w:t>wordt</w:t>
      </w:r>
      <w:proofErr w:type="spellEnd"/>
      <w:r>
        <w:t xml:space="preserve"> hört gern,</w:t>
      </w:r>
      <w:r>
        <w:br/>
        <w:t xml:space="preserve">Dar </w:t>
      </w:r>
      <w:proofErr w:type="spellStart"/>
      <w:r>
        <w:t>dencket</w:t>
      </w:r>
      <w:proofErr w:type="spellEnd"/>
      <w:r>
        <w:t xml:space="preserve"> an beide </w:t>
      </w:r>
      <w:proofErr w:type="spellStart"/>
      <w:r>
        <w:t>dach</w:t>
      </w:r>
      <w:proofErr w:type="spellEnd"/>
      <w:r>
        <w:t xml:space="preserve"> und </w:t>
      </w:r>
      <w:proofErr w:type="spellStart"/>
      <w:r>
        <w:t>nacht</w:t>
      </w:r>
      <w:proofErr w:type="spellEnd"/>
      <w:r>
        <w:t>,</w:t>
      </w:r>
      <w:r>
        <w:br/>
        <w:t xml:space="preserve">dat </w:t>
      </w:r>
      <w:proofErr w:type="spellStart"/>
      <w:r>
        <w:t>sulff</w:t>
      </w:r>
      <w:proofErr w:type="spellEnd"/>
      <w:r>
        <w:t xml:space="preserve"> mit </w:t>
      </w:r>
      <w:proofErr w:type="spellStart"/>
      <w:r>
        <w:t>vlite</w:t>
      </w:r>
      <w:proofErr w:type="spellEnd"/>
      <w:r>
        <w:t xml:space="preserve"> und ernst </w:t>
      </w:r>
      <w:proofErr w:type="spellStart"/>
      <w:r>
        <w:t>betracht</w:t>
      </w:r>
      <w:proofErr w:type="spellEnd"/>
      <w:r>
        <w:t>!</w:t>
      </w:r>
    </w:p>
    <w:p w14:paraId="15CFC7C0" w14:textId="77777777" w:rsidR="00F76071" w:rsidRDefault="00F76071" w:rsidP="00F76071">
      <w:pPr>
        <w:pStyle w:val="StandardWeb"/>
      </w:pPr>
      <w:r>
        <w:t xml:space="preserve">De </w:t>
      </w:r>
      <w:proofErr w:type="spellStart"/>
      <w:r>
        <w:t>ys</w:t>
      </w:r>
      <w:proofErr w:type="spellEnd"/>
      <w:r>
        <w:t xml:space="preserve"> als ein geplanter </w:t>
      </w:r>
      <w:proofErr w:type="spellStart"/>
      <w:r>
        <w:t>Bom</w:t>
      </w:r>
      <w:proofErr w:type="spellEnd"/>
      <w:r>
        <w:br/>
        <w:t xml:space="preserve">am </w:t>
      </w:r>
      <w:proofErr w:type="spellStart"/>
      <w:r>
        <w:t>Waterbeken</w:t>
      </w:r>
      <w:proofErr w:type="spellEnd"/>
      <w:r>
        <w:t xml:space="preserve"> </w:t>
      </w:r>
      <w:proofErr w:type="spellStart"/>
      <w:r>
        <w:t>gron</w:t>
      </w:r>
      <w:proofErr w:type="spellEnd"/>
      <w:r>
        <w:t xml:space="preserve"> und schon,</w:t>
      </w:r>
      <w:r>
        <w:br/>
        <w:t xml:space="preserve">De </w:t>
      </w:r>
      <w:proofErr w:type="spellStart"/>
      <w:r>
        <w:t>früchte</w:t>
      </w:r>
      <w:proofErr w:type="spellEnd"/>
      <w:r>
        <w:t xml:space="preserve"> bringet </w:t>
      </w:r>
      <w:proofErr w:type="spellStart"/>
      <w:r>
        <w:t>tho</w:t>
      </w:r>
      <w:proofErr w:type="spellEnd"/>
      <w:r>
        <w:t xml:space="preserve"> </w:t>
      </w:r>
      <w:proofErr w:type="spellStart"/>
      <w:r>
        <w:t>syner</w:t>
      </w:r>
      <w:proofErr w:type="spellEnd"/>
      <w:r>
        <w:t xml:space="preserve"> </w:t>
      </w:r>
      <w:proofErr w:type="spellStart"/>
      <w:r>
        <w:t>tydt</w:t>
      </w:r>
      <w:proofErr w:type="spellEnd"/>
      <w:r>
        <w:t>,</w:t>
      </w:r>
      <w:r>
        <w:br/>
      </w:r>
      <w:proofErr w:type="spellStart"/>
      <w:r>
        <w:t>syne</w:t>
      </w:r>
      <w:proofErr w:type="spellEnd"/>
      <w:r>
        <w:t xml:space="preserve"> </w:t>
      </w:r>
      <w:proofErr w:type="spellStart"/>
      <w:r>
        <w:t>Bleder</w:t>
      </w:r>
      <w:proofErr w:type="spellEnd"/>
      <w:r>
        <w:t xml:space="preserve"> de </w:t>
      </w:r>
      <w:proofErr w:type="spellStart"/>
      <w:r>
        <w:t>vorwelcken</w:t>
      </w:r>
      <w:proofErr w:type="spellEnd"/>
      <w:r>
        <w:t xml:space="preserve"> nicht.</w:t>
      </w:r>
    </w:p>
    <w:p w14:paraId="5F2EC0A1" w14:textId="77777777" w:rsidR="00F76071" w:rsidRDefault="00F76071" w:rsidP="00F76071">
      <w:pPr>
        <w:pStyle w:val="StandardWeb"/>
      </w:pPr>
      <w:r>
        <w:t xml:space="preserve">Wat </w:t>
      </w:r>
      <w:proofErr w:type="spellStart"/>
      <w:r>
        <w:t>solck</w:t>
      </w:r>
      <w:proofErr w:type="spellEnd"/>
      <w:r>
        <w:t xml:space="preserve"> ein Man </w:t>
      </w:r>
      <w:proofErr w:type="spellStart"/>
      <w:r>
        <w:t>anfengt</w:t>
      </w:r>
      <w:proofErr w:type="spellEnd"/>
      <w:r>
        <w:t xml:space="preserve"> und </w:t>
      </w:r>
      <w:proofErr w:type="spellStart"/>
      <w:r>
        <w:t>deit</w:t>
      </w:r>
      <w:proofErr w:type="spellEnd"/>
      <w:r>
        <w:t>,</w:t>
      </w:r>
      <w:r>
        <w:br/>
        <w:t xml:space="preserve">dat </w:t>
      </w:r>
      <w:proofErr w:type="spellStart"/>
      <w:r>
        <w:t>sulue</w:t>
      </w:r>
      <w:proofErr w:type="spellEnd"/>
      <w:r>
        <w:t xml:space="preserve"> glücklich </w:t>
      </w:r>
      <w:proofErr w:type="spellStart"/>
      <w:r>
        <w:t>vo</w:t>
      </w:r>
      <w:proofErr w:type="spellEnd"/>
      <w:r>
        <w:t xml:space="preserve"> sick geit,</w:t>
      </w:r>
      <w:r>
        <w:br/>
      </w:r>
      <w:proofErr w:type="spellStart"/>
      <w:r>
        <w:t>Syn</w:t>
      </w:r>
      <w:proofErr w:type="spellEnd"/>
      <w:r>
        <w:t xml:space="preserve"> Seele, </w:t>
      </w:r>
      <w:proofErr w:type="spellStart"/>
      <w:r>
        <w:t>Eere</w:t>
      </w:r>
      <w:proofErr w:type="spellEnd"/>
      <w:r>
        <w:t xml:space="preserve">, </w:t>
      </w:r>
      <w:proofErr w:type="spellStart"/>
      <w:r>
        <w:t>Lyff</w:t>
      </w:r>
      <w:proofErr w:type="spellEnd"/>
      <w:r>
        <w:t xml:space="preserve"> und </w:t>
      </w:r>
      <w:proofErr w:type="spellStart"/>
      <w:r>
        <w:t>Gudt</w:t>
      </w:r>
      <w:proofErr w:type="spellEnd"/>
      <w:r>
        <w:br/>
      </w:r>
      <w:proofErr w:type="spellStart"/>
      <w:r>
        <w:t>hefft</w:t>
      </w:r>
      <w:proofErr w:type="spellEnd"/>
      <w:r>
        <w:t xml:space="preserve"> </w:t>
      </w:r>
      <w:proofErr w:type="spellStart"/>
      <w:r>
        <w:t>Godt</w:t>
      </w:r>
      <w:proofErr w:type="spellEnd"/>
      <w:r>
        <w:t xml:space="preserve"> de Herr in </w:t>
      </w:r>
      <w:proofErr w:type="spellStart"/>
      <w:r>
        <w:t>truwer</w:t>
      </w:r>
      <w:proofErr w:type="spellEnd"/>
      <w:r>
        <w:t xml:space="preserve"> </w:t>
      </w:r>
      <w:proofErr w:type="spellStart"/>
      <w:r>
        <w:t>hudt</w:t>
      </w:r>
      <w:proofErr w:type="spellEnd"/>
      <w:r>
        <w:t>.</w:t>
      </w:r>
    </w:p>
    <w:p w14:paraId="1FA0BCF4" w14:textId="77777777" w:rsidR="00F76071" w:rsidRDefault="00F76071" w:rsidP="00F76071">
      <w:pPr>
        <w:pStyle w:val="StandardWeb"/>
      </w:pPr>
      <w:proofErr w:type="spellStart"/>
      <w:r>
        <w:t>Godtlose</w:t>
      </w:r>
      <w:proofErr w:type="spellEnd"/>
      <w:r>
        <w:t xml:space="preserve"> lüde </w:t>
      </w:r>
      <w:proofErr w:type="spellStart"/>
      <w:r>
        <w:t>sint</w:t>
      </w:r>
      <w:proofErr w:type="spellEnd"/>
      <w:r>
        <w:t xml:space="preserve"> nicht also,</w:t>
      </w:r>
      <w:r>
        <w:br/>
        <w:t xml:space="preserve">de sind </w:t>
      </w:r>
      <w:proofErr w:type="spellStart"/>
      <w:r>
        <w:t>gelick</w:t>
      </w:r>
      <w:proofErr w:type="spellEnd"/>
      <w:r>
        <w:t xml:space="preserve"> als Kaff und </w:t>
      </w:r>
      <w:proofErr w:type="spellStart"/>
      <w:r>
        <w:t>Stro</w:t>
      </w:r>
      <w:proofErr w:type="spellEnd"/>
      <w:r>
        <w:t>:</w:t>
      </w:r>
      <w:r>
        <w:br/>
        <w:t xml:space="preserve">Als dat </w:t>
      </w:r>
      <w:proofErr w:type="spellStart"/>
      <w:r>
        <w:t>vorstrouwet</w:t>
      </w:r>
      <w:proofErr w:type="spellEnd"/>
      <w:r>
        <w:t xml:space="preserve"> ein </w:t>
      </w:r>
      <w:proofErr w:type="spellStart"/>
      <w:r>
        <w:t>starcker</w:t>
      </w:r>
      <w:proofErr w:type="spellEnd"/>
      <w:r>
        <w:t xml:space="preserve"> </w:t>
      </w:r>
      <w:proofErr w:type="spellStart"/>
      <w:r>
        <w:t>wint</w:t>
      </w:r>
      <w:proofErr w:type="spellEnd"/>
      <w:r>
        <w:t>,</w:t>
      </w:r>
      <w:r>
        <w:br/>
        <w:t xml:space="preserve">also </w:t>
      </w:r>
      <w:proofErr w:type="spellStart"/>
      <w:r>
        <w:t>ere</w:t>
      </w:r>
      <w:proofErr w:type="spellEnd"/>
      <w:r>
        <w:t xml:space="preserve"> </w:t>
      </w:r>
      <w:proofErr w:type="spellStart"/>
      <w:r>
        <w:t>wesent</w:t>
      </w:r>
      <w:proofErr w:type="spellEnd"/>
      <w:r>
        <w:t xml:space="preserve"> </w:t>
      </w:r>
      <w:proofErr w:type="spellStart"/>
      <w:r>
        <w:t>ock</w:t>
      </w:r>
      <w:proofErr w:type="spellEnd"/>
      <w:r>
        <w:t xml:space="preserve"> </w:t>
      </w:r>
      <w:proofErr w:type="spellStart"/>
      <w:r>
        <w:t>vorschwint</w:t>
      </w:r>
      <w:proofErr w:type="spellEnd"/>
      <w:r>
        <w:t>.</w:t>
      </w:r>
    </w:p>
    <w:p w14:paraId="747D95A8" w14:textId="77777777" w:rsidR="00F76071" w:rsidRDefault="00F76071" w:rsidP="00F76071">
      <w:pPr>
        <w:pStyle w:val="StandardWeb"/>
      </w:pPr>
      <w:proofErr w:type="spellStart"/>
      <w:r>
        <w:t>Idt</w:t>
      </w:r>
      <w:proofErr w:type="spellEnd"/>
      <w:r>
        <w:t xml:space="preserve"> </w:t>
      </w:r>
      <w:proofErr w:type="spellStart"/>
      <w:r>
        <w:t>kan</w:t>
      </w:r>
      <w:proofErr w:type="spellEnd"/>
      <w:r>
        <w:t xml:space="preserve"> nicht </w:t>
      </w:r>
      <w:proofErr w:type="spellStart"/>
      <w:r>
        <w:t>bliuen</w:t>
      </w:r>
      <w:proofErr w:type="spellEnd"/>
      <w:r>
        <w:t xml:space="preserve"> noch </w:t>
      </w:r>
      <w:proofErr w:type="spellStart"/>
      <w:r>
        <w:t>bestan</w:t>
      </w:r>
      <w:proofErr w:type="spellEnd"/>
      <w:r>
        <w:br/>
        <w:t xml:space="preserve">in dem Gerichte ein </w:t>
      </w:r>
      <w:proofErr w:type="spellStart"/>
      <w:r>
        <w:t>Godtloß</w:t>
      </w:r>
      <w:proofErr w:type="spellEnd"/>
      <w:r>
        <w:t xml:space="preserve"> Man,</w:t>
      </w:r>
      <w:r>
        <w:br/>
      </w:r>
      <w:proofErr w:type="spellStart"/>
      <w:r>
        <w:t>Nen</w:t>
      </w:r>
      <w:proofErr w:type="spellEnd"/>
      <w:r>
        <w:t xml:space="preserve"> Sünder </w:t>
      </w:r>
      <w:proofErr w:type="spellStart"/>
      <w:r>
        <w:t>ock</w:t>
      </w:r>
      <w:proofErr w:type="spellEnd"/>
      <w:r>
        <w:t xml:space="preserve"> in der gemein,</w:t>
      </w:r>
      <w:r>
        <w:br/>
        <w:t xml:space="preserve">dar de Gerechten </w:t>
      </w:r>
      <w:proofErr w:type="spellStart"/>
      <w:r>
        <w:t>vorsamlet</w:t>
      </w:r>
      <w:proofErr w:type="spellEnd"/>
      <w:r>
        <w:t xml:space="preserve"> sein.</w:t>
      </w:r>
    </w:p>
    <w:p w14:paraId="10E35701" w14:textId="77777777" w:rsidR="00F76071" w:rsidRDefault="00F76071" w:rsidP="00F76071">
      <w:pPr>
        <w:pStyle w:val="StandardWeb"/>
      </w:pPr>
      <w:r>
        <w:t xml:space="preserve">De Herr den </w:t>
      </w:r>
      <w:proofErr w:type="spellStart"/>
      <w:r>
        <w:t>wech</w:t>
      </w:r>
      <w:proofErr w:type="spellEnd"/>
      <w:r>
        <w:t xml:space="preserve"> der gerechten </w:t>
      </w:r>
      <w:proofErr w:type="spellStart"/>
      <w:r>
        <w:t>kendt</w:t>
      </w:r>
      <w:proofErr w:type="spellEnd"/>
      <w:r>
        <w:t>,</w:t>
      </w:r>
      <w:r>
        <w:br/>
      </w:r>
      <w:proofErr w:type="spellStart"/>
      <w:r>
        <w:t>godtloser</w:t>
      </w:r>
      <w:proofErr w:type="spellEnd"/>
      <w:r>
        <w:t xml:space="preserve"> </w:t>
      </w:r>
      <w:proofErr w:type="spellStart"/>
      <w:r>
        <w:t>wech</w:t>
      </w:r>
      <w:proofErr w:type="spellEnd"/>
      <w:r>
        <w:t xml:space="preserve"> </w:t>
      </w:r>
      <w:proofErr w:type="spellStart"/>
      <w:r>
        <w:t>hefft</w:t>
      </w:r>
      <w:proofErr w:type="spellEnd"/>
      <w:r>
        <w:t xml:space="preserve"> </w:t>
      </w:r>
      <w:proofErr w:type="spellStart"/>
      <w:r>
        <w:t>baldt</w:t>
      </w:r>
      <w:proofErr w:type="spellEnd"/>
      <w:r>
        <w:t xml:space="preserve"> ein </w:t>
      </w:r>
      <w:proofErr w:type="spellStart"/>
      <w:r>
        <w:t>endt</w:t>
      </w:r>
      <w:proofErr w:type="spellEnd"/>
      <w:r>
        <w:t>,</w:t>
      </w:r>
      <w:r>
        <w:br/>
        <w:t xml:space="preserve">Se </w:t>
      </w:r>
      <w:proofErr w:type="spellStart"/>
      <w:r>
        <w:t>möthen</w:t>
      </w:r>
      <w:proofErr w:type="spellEnd"/>
      <w:r>
        <w:t xml:space="preserve"> werden </w:t>
      </w:r>
      <w:proofErr w:type="spellStart"/>
      <w:r>
        <w:t>gantz</w:t>
      </w:r>
      <w:proofErr w:type="spellEnd"/>
      <w:r>
        <w:t xml:space="preserve"> </w:t>
      </w:r>
      <w:proofErr w:type="spellStart"/>
      <w:r>
        <w:t>tho</w:t>
      </w:r>
      <w:proofErr w:type="spellEnd"/>
      <w:r>
        <w:t xml:space="preserve"> nichte,</w:t>
      </w:r>
      <w:r>
        <w:br/>
        <w:t xml:space="preserve">wenn se nu kamen </w:t>
      </w:r>
      <w:proofErr w:type="spellStart"/>
      <w:r>
        <w:t>vort</w:t>
      </w:r>
      <w:proofErr w:type="spellEnd"/>
      <w:r>
        <w:t xml:space="preserve"> Gerichte.</w:t>
      </w:r>
    </w:p>
    <w:p w14:paraId="517B7BD2" w14:textId="75270A2A" w:rsidR="00F76071" w:rsidRDefault="00F76071" w:rsidP="00F76071">
      <w:pPr>
        <w:pStyle w:val="berschrift1"/>
        <w:rPr>
          <w:szCs w:val="36"/>
        </w:rPr>
      </w:pPr>
      <w:r w:rsidRPr="00F76071">
        <w:t xml:space="preserve">Ein Benedicite (DE </w:t>
      </w:r>
      <w:proofErr w:type="spellStart"/>
      <w:r w:rsidRPr="00F76071">
        <w:t>Ogen</w:t>
      </w:r>
      <w:proofErr w:type="spellEnd"/>
      <w:r w:rsidRPr="00F76071">
        <w:t xml:space="preserve"> aller Creatur)</w:t>
      </w:r>
      <w:r>
        <w:t xml:space="preserve"> </w:t>
      </w:r>
    </w:p>
    <w:p w14:paraId="769026DD" w14:textId="77777777" w:rsidR="00F76071" w:rsidRDefault="00F76071" w:rsidP="00F76071">
      <w:pPr>
        <w:pStyle w:val="StandardWeb"/>
      </w:pPr>
      <w:r>
        <w:t xml:space="preserve">DE </w:t>
      </w:r>
      <w:proofErr w:type="spellStart"/>
      <w:r>
        <w:t>Ogen</w:t>
      </w:r>
      <w:proofErr w:type="spellEnd"/>
      <w:r>
        <w:t xml:space="preserve"> aller Creatur,</w:t>
      </w:r>
      <w:r>
        <w:br/>
        <w:t xml:space="preserve">Herr, </w:t>
      </w:r>
      <w:proofErr w:type="spellStart"/>
      <w:r>
        <w:t>alletyd</w:t>
      </w:r>
      <w:proofErr w:type="spellEnd"/>
      <w:r>
        <w:t xml:space="preserve"> </w:t>
      </w:r>
      <w:proofErr w:type="spellStart"/>
      <w:r>
        <w:t>up</w:t>
      </w:r>
      <w:proofErr w:type="spellEnd"/>
      <w:r>
        <w:t xml:space="preserve"> </w:t>
      </w:r>
      <w:proofErr w:type="spellStart"/>
      <w:r>
        <w:t>dy</w:t>
      </w:r>
      <w:proofErr w:type="spellEnd"/>
      <w:r>
        <w:t xml:space="preserve"> wachten;</w:t>
      </w:r>
      <w:r>
        <w:br/>
        <w:t xml:space="preserve">Du </w:t>
      </w:r>
      <w:proofErr w:type="spellStart"/>
      <w:r>
        <w:t>gifft</w:t>
      </w:r>
      <w:proofErr w:type="spellEnd"/>
      <w:r>
        <w:t xml:space="preserve"> en </w:t>
      </w:r>
      <w:proofErr w:type="spellStart"/>
      <w:r>
        <w:t>nodtrofft</w:t>
      </w:r>
      <w:proofErr w:type="spellEnd"/>
      <w:r>
        <w:t xml:space="preserve"> der Natur,</w:t>
      </w:r>
      <w:r>
        <w:br/>
        <w:t>sonst möchten se vorschmachten;</w:t>
      </w:r>
      <w:r>
        <w:br/>
        <w:t xml:space="preserve">Du se </w:t>
      </w:r>
      <w:proofErr w:type="spellStart"/>
      <w:r>
        <w:t>erhölst</w:t>
      </w:r>
      <w:proofErr w:type="spellEnd"/>
      <w:r>
        <w:t xml:space="preserve"> er </w:t>
      </w:r>
      <w:proofErr w:type="spellStart"/>
      <w:r>
        <w:t>leuelanck</w:t>
      </w:r>
      <w:proofErr w:type="spellEnd"/>
      <w:r>
        <w:t>,</w:t>
      </w:r>
      <w:r>
        <w:br/>
      </w:r>
      <w:proofErr w:type="spellStart"/>
      <w:r>
        <w:t>dartho</w:t>
      </w:r>
      <w:proofErr w:type="spellEnd"/>
      <w:r>
        <w:t xml:space="preserve"> en </w:t>
      </w:r>
      <w:proofErr w:type="spellStart"/>
      <w:r>
        <w:t>gifft</w:t>
      </w:r>
      <w:proofErr w:type="spellEnd"/>
      <w:r>
        <w:t xml:space="preserve"> </w:t>
      </w:r>
      <w:proofErr w:type="spellStart"/>
      <w:r>
        <w:t>ere</w:t>
      </w:r>
      <w:proofErr w:type="spellEnd"/>
      <w:r>
        <w:t xml:space="preserve"> </w:t>
      </w:r>
      <w:proofErr w:type="spellStart"/>
      <w:r>
        <w:t>spyß</w:t>
      </w:r>
      <w:proofErr w:type="spellEnd"/>
      <w:r>
        <w:t xml:space="preserve"> und </w:t>
      </w:r>
      <w:proofErr w:type="spellStart"/>
      <w:r>
        <w:t>dranck</w:t>
      </w:r>
      <w:proofErr w:type="spellEnd"/>
      <w:r>
        <w:br/>
      </w:r>
      <w:proofErr w:type="spellStart"/>
      <w:r>
        <w:t>tho</w:t>
      </w:r>
      <w:proofErr w:type="spellEnd"/>
      <w:r>
        <w:t xml:space="preserve"> rechter </w:t>
      </w:r>
      <w:proofErr w:type="spellStart"/>
      <w:r>
        <w:t>tydt</w:t>
      </w:r>
      <w:proofErr w:type="spellEnd"/>
      <w:r>
        <w:t xml:space="preserve"> und stunde.</w:t>
      </w:r>
    </w:p>
    <w:p w14:paraId="132FF209" w14:textId="77777777" w:rsidR="00F76071" w:rsidRDefault="00F76071" w:rsidP="00F76071">
      <w:pPr>
        <w:pStyle w:val="StandardWeb"/>
      </w:pPr>
      <w:r>
        <w:t xml:space="preserve">Du </w:t>
      </w:r>
      <w:proofErr w:type="spellStart"/>
      <w:r>
        <w:t>deist</w:t>
      </w:r>
      <w:proofErr w:type="spellEnd"/>
      <w:r>
        <w:t xml:space="preserve"> </w:t>
      </w:r>
      <w:proofErr w:type="spellStart"/>
      <w:r>
        <w:t>up</w:t>
      </w:r>
      <w:proofErr w:type="spellEnd"/>
      <w:r>
        <w:t xml:space="preserve"> </w:t>
      </w:r>
      <w:proofErr w:type="spellStart"/>
      <w:r>
        <w:t>dine</w:t>
      </w:r>
      <w:proofErr w:type="spellEnd"/>
      <w:r>
        <w:t xml:space="preserve"> milde </w:t>
      </w:r>
      <w:proofErr w:type="spellStart"/>
      <w:r>
        <w:t>handt</w:t>
      </w:r>
      <w:proofErr w:type="spellEnd"/>
      <w:r>
        <w:t>,</w:t>
      </w:r>
      <w:r>
        <w:br/>
        <w:t xml:space="preserve">de </w:t>
      </w:r>
      <w:proofErr w:type="spellStart"/>
      <w:r>
        <w:t>moth</w:t>
      </w:r>
      <w:proofErr w:type="spellEnd"/>
      <w:r>
        <w:t xml:space="preserve"> uns alles </w:t>
      </w:r>
      <w:proofErr w:type="spellStart"/>
      <w:r>
        <w:t>geuen</w:t>
      </w:r>
      <w:proofErr w:type="spellEnd"/>
      <w:r>
        <w:t>,</w:t>
      </w:r>
      <w:r>
        <w:br/>
        <w:t xml:space="preserve">Und </w:t>
      </w:r>
      <w:proofErr w:type="spellStart"/>
      <w:r>
        <w:t>sadigest</w:t>
      </w:r>
      <w:proofErr w:type="spellEnd"/>
      <w:r>
        <w:t xml:space="preserve"> </w:t>
      </w:r>
      <w:proofErr w:type="spellStart"/>
      <w:r>
        <w:t>dorch</w:t>
      </w:r>
      <w:proofErr w:type="spellEnd"/>
      <w:r>
        <w:t xml:space="preserve"> alle </w:t>
      </w:r>
      <w:proofErr w:type="spellStart"/>
      <w:r>
        <w:t>land</w:t>
      </w:r>
      <w:proofErr w:type="spellEnd"/>
      <w:r>
        <w:br/>
      </w:r>
      <w:proofErr w:type="spellStart"/>
      <w:r>
        <w:t>allent</w:t>
      </w:r>
      <w:proofErr w:type="spellEnd"/>
      <w:r>
        <w:t xml:space="preserve">, </w:t>
      </w:r>
      <w:proofErr w:type="spellStart"/>
      <w:r>
        <w:t>wat</w:t>
      </w:r>
      <w:proofErr w:type="spellEnd"/>
      <w:r>
        <w:t xml:space="preserve"> dar </w:t>
      </w:r>
      <w:proofErr w:type="spellStart"/>
      <w:r>
        <w:t>hefft</w:t>
      </w:r>
      <w:proofErr w:type="spellEnd"/>
      <w:r>
        <w:t xml:space="preserve"> dat </w:t>
      </w:r>
      <w:proofErr w:type="spellStart"/>
      <w:r>
        <w:t>leeuendt</w:t>
      </w:r>
      <w:proofErr w:type="spellEnd"/>
      <w:r>
        <w:t>,</w:t>
      </w:r>
      <w:r>
        <w:br/>
        <w:t xml:space="preserve">Dat </w:t>
      </w:r>
      <w:proofErr w:type="spellStart"/>
      <w:r>
        <w:t>jdt</w:t>
      </w:r>
      <w:proofErr w:type="spellEnd"/>
      <w:r>
        <w:t xml:space="preserve"> </w:t>
      </w:r>
      <w:proofErr w:type="spellStart"/>
      <w:r>
        <w:t>hebb</w:t>
      </w:r>
      <w:proofErr w:type="spellEnd"/>
      <w:r>
        <w:t xml:space="preserve"> </w:t>
      </w:r>
      <w:proofErr w:type="spellStart"/>
      <w:r>
        <w:t>genoch</w:t>
      </w:r>
      <w:proofErr w:type="spellEnd"/>
      <w:r>
        <w:t xml:space="preserve"> mit </w:t>
      </w:r>
      <w:proofErr w:type="spellStart"/>
      <w:r>
        <w:t>wolgeuall</w:t>
      </w:r>
      <w:proofErr w:type="spellEnd"/>
      <w:r>
        <w:t>,</w:t>
      </w:r>
      <w:r>
        <w:br/>
      </w:r>
      <w:proofErr w:type="spellStart"/>
      <w:r>
        <w:t>dyn</w:t>
      </w:r>
      <w:proofErr w:type="spellEnd"/>
      <w:r>
        <w:t xml:space="preserve"> </w:t>
      </w:r>
      <w:proofErr w:type="spellStart"/>
      <w:r>
        <w:t>grote</w:t>
      </w:r>
      <w:proofErr w:type="spellEnd"/>
      <w:r>
        <w:t xml:space="preserve"> </w:t>
      </w:r>
      <w:proofErr w:type="spellStart"/>
      <w:r>
        <w:t>güde</w:t>
      </w:r>
      <w:proofErr w:type="spellEnd"/>
      <w:r>
        <w:t xml:space="preserve"> </w:t>
      </w:r>
      <w:proofErr w:type="spellStart"/>
      <w:r>
        <w:t>ys</w:t>
      </w:r>
      <w:proofErr w:type="spellEnd"/>
      <w:r>
        <w:t xml:space="preserve"> </w:t>
      </w:r>
      <w:proofErr w:type="spellStart"/>
      <w:r>
        <w:t>auerall</w:t>
      </w:r>
      <w:proofErr w:type="spellEnd"/>
      <w:r>
        <w:br/>
      </w:r>
      <w:proofErr w:type="spellStart"/>
      <w:r>
        <w:t>gantz</w:t>
      </w:r>
      <w:proofErr w:type="spellEnd"/>
      <w:r>
        <w:t xml:space="preserve"> </w:t>
      </w:r>
      <w:proofErr w:type="spellStart"/>
      <w:r>
        <w:t>ricklich</w:t>
      </w:r>
      <w:proofErr w:type="spellEnd"/>
      <w:r>
        <w:t xml:space="preserve"> </w:t>
      </w:r>
      <w:proofErr w:type="spellStart"/>
      <w:r>
        <w:t>uthgegaten</w:t>
      </w:r>
      <w:proofErr w:type="spellEnd"/>
      <w:r>
        <w:t>.</w:t>
      </w:r>
    </w:p>
    <w:p w14:paraId="3164FF97" w14:textId="77777777" w:rsidR="00F76071" w:rsidRDefault="00F76071" w:rsidP="00F76071">
      <w:pPr>
        <w:pStyle w:val="StandardWeb"/>
      </w:pPr>
      <w:r>
        <w:t xml:space="preserve">Vader, de du im </w:t>
      </w:r>
      <w:proofErr w:type="spellStart"/>
      <w:r>
        <w:t>Hemmel</w:t>
      </w:r>
      <w:proofErr w:type="spellEnd"/>
      <w:r>
        <w:t xml:space="preserve"> bist,</w:t>
      </w:r>
      <w:r>
        <w:br/>
      </w:r>
      <w:proofErr w:type="spellStart"/>
      <w:r>
        <w:t>gehilliget</w:t>
      </w:r>
      <w:proofErr w:type="spellEnd"/>
      <w:r>
        <w:t xml:space="preserve"> werde </w:t>
      </w:r>
      <w:proofErr w:type="spellStart"/>
      <w:r>
        <w:t>dyn</w:t>
      </w:r>
      <w:proofErr w:type="spellEnd"/>
      <w:r>
        <w:t xml:space="preserve"> Name,</w:t>
      </w:r>
      <w:r>
        <w:br/>
        <w:t xml:space="preserve">De aller </w:t>
      </w:r>
      <w:proofErr w:type="spellStart"/>
      <w:r>
        <w:t>werlt</w:t>
      </w:r>
      <w:proofErr w:type="spellEnd"/>
      <w:r>
        <w:t xml:space="preserve"> ein </w:t>
      </w:r>
      <w:proofErr w:type="spellStart"/>
      <w:r>
        <w:t>Herscher</w:t>
      </w:r>
      <w:proofErr w:type="spellEnd"/>
      <w:r>
        <w:t xml:space="preserve"> ist;</w:t>
      </w:r>
      <w:r>
        <w:br/>
      </w:r>
      <w:proofErr w:type="spellStart"/>
      <w:r>
        <w:t>dyn</w:t>
      </w:r>
      <w:proofErr w:type="spellEnd"/>
      <w:r>
        <w:t xml:space="preserve"> </w:t>
      </w:r>
      <w:proofErr w:type="spellStart"/>
      <w:r>
        <w:t>gnadenrick</w:t>
      </w:r>
      <w:proofErr w:type="spellEnd"/>
      <w:r>
        <w:t xml:space="preserve"> </w:t>
      </w:r>
      <w:proofErr w:type="spellStart"/>
      <w:r>
        <w:t>tho</w:t>
      </w:r>
      <w:proofErr w:type="spellEnd"/>
      <w:r>
        <w:t xml:space="preserve"> </w:t>
      </w:r>
      <w:proofErr w:type="spellStart"/>
      <w:r>
        <w:t>kame</w:t>
      </w:r>
      <w:proofErr w:type="spellEnd"/>
      <w:r>
        <w:t>;</w:t>
      </w:r>
      <w:r>
        <w:br/>
      </w:r>
      <w:proofErr w:type="spellStart"/>
      <w:r>
        <w:t>Lath</w:t>
      </w:r>
      <w:proofErr w:type="spellEnd"/>
      <w:r>
        <w:t xml:space="preserve"> </w:t>
      </w:r>
      <w:proofErr w:type="spellStart"/>
      <w:r>
        <w:t>dinen</w:t>
      </w:r>
      <w:proofErr w:type="spellEnd"/>
      <w:r>
        <w:t xml:space="preserve"> willen geschehn </w:t>
      </w:r>
      <w:proofErr w:type="spellStart"/>
      <w:r>
        <w:t>tho</w:t>
      </w:r>
      <w:proofErr w:type="spellEnd"/>
      <w:r>
        <w:t xml:space="preserve"> </w:t>
      </w:r>
      <w:proofErr w:type="spellStart"/>
      <w:r>
        <w:t>glick</w:t>
      </w:r>
      <w:proofErr w:type="spellEnd"/>
      <w:r>
        <w:br/>
      </w:r>
      <w:proofErr w:type="spellStart"/>
      <w:r>
        <w:t>up</w:t>
      </w:r>
      <w:proofErr w:type="spellEnd"/>
      <w:r>
        <w:t xml:space="preserve"> Erden </w:t>
      </w:r>
      <w:proofErr w:type="spellStart"/>
      <w:r>
        <w:t>alse</w:t>
      </w:r>
      <w:proofErr w:type="spellEnd"/>
      <w:r>
        <w:t xml:space="preserve"> im </w:t>
      </w:r>
      <w:proofErr w:type="spellStart"/>
      <w:r>
        <w:t>Hemmelrick</w:t>
      </w:r>
      <w:proofErr w:type="spellEnd"/>
      <w:r>
        <w:t>;</w:t>
      </w:r>
      <w:r>
        <w:br/>
        <w:t xml:space="preserve">das </w:t>
      </w:r>
      <w:proofErr w:type="spellStart"/>
      <w:r>
        <w:t>dagelick</w:t>
      </w:r>
      <w:proofErr w:type="spellEnd"/>
      <w:r>
        <w:t xml:space="preserve"> Brodt </w:t>
      </w:r>
      <w:proofErr w:type="spellStart"/>
      <w:r>
        <w:t>giff</w:t>
      </w:r>
      <w:proofErr w:type="spellEnd"/>
      <w:r>
        <w:t xml:space="preserve"> </w:t>
      </w:r>
      <w:proofErr w:type="spellStart"/>
      <w:r>
        <w:t>hüden</w:t>
      </w:r>
      <w:proofErr w:type="spellEnd"/>
      <w:r>
        <w:t>.</w:t>
      </w:r>
    </w:p>
    <w:p w14:paraId="0AADFFCD" w14:textId="77777777" w:rsidR="00F76071" w:rsidRDefault="00F76071" w:rsidP="00F76071">
      <w:pPr>
        <w:pStyle w:val="StandardWeb"/>
      </w:pPr>
      <w:proofErr w:type="spellStart"/>
      <w:r>
        <w:t>Vorgiff</w:t>
      </w:r>
      <w:proofErr w:type="spellEnd"/>
      <w:r>
        <w:t xml:space="preserve"> uns </w:t>
      </w:r>
      <w:proofErr w:type="spellStart"/>
      <w:r>
        <w:t>unse</w:t>
      </w:r>
      <w:proofErr w:type="spellEnd"/>
      <w:r>
        <w:t xml:space="preserve"> </w:t>
      </w:r>
      <w:proofErr w:type="spellStart"/>
      <w:r>
        <w:t>schuldt</w:t>
      </w:r>
      <w:proofErr w:type="spellEnd"/>
      <w:r>
        <w:t>, als wir</w:t>
      </w:r>
      <w:r>
        <w:br/>
        <w:t xml:space="preserve">den </w:t>
      </w:r>
      <w:proofErr w:type="spellStart"/>
      <w:r>
        <w:t>schüldigern</w:t>
      </w:r>
      <w:proofErr w:type="spellEnd"/>
      <w:r>
        <w:t xml:space="preserve"> </w:t>
      </w:r>
      <w:proofErr w:type="spellStart"/>
      <w:r>
        <w:t>vorgeuen</w:t>
      </w:r>
      <w:proofErr w:type="spellEnd"/>
      <w:r>
        <w:t>;</w:t>
      </w:r>
      <w:r>
        <w:br/>
        <w:t xml:space="preserve">Uns in </w:t>
      </w:r>
      <w:proofErr w:type="spellStart"/>
      <w:r>
        <w:t>versöking</w:t>
      </w:r>
      <w:proofErr w:type="spellEnd"/>
      <w:r>
        <w:t xml:space="preserve"> </w:t>
      </w:r>
      <w:proofErr w:type="spellStart"/>
      <w:r>
        <w:t>ock</w:t>
      </w:r>
      <w:proofErr w:type="spellEnd"/>
      <w:r>
        <w:t xml:space="preserve"> nicht </w:t>
      </w:r>
      <w:proofErr w:type="spellStart"/>
      <w:r>
        <w:t>vör</w:t>
      </w:r>
      <w:proofErr w:type="spellEnd"/>
      <w:r>
        <w:t>,</w:t>
      </w:r>
      <w:r>
        <w:br/>
      </w:r>
      <w:proofErr w:type="spellStart"/>
      <w:r>
        <w:t>beschüt</w:t>
      </w:r>
      <w:proofErr w:type="spellEnd"/>
      <w:r>
        <w:t xml:space="preserve"> uns </w:t>
      </w:r>
      <w:proofErr w:type="spellStart"/>
      <w:r>
        <w:t>dorcht</w:t>
      </w:r>
      <w:proofErr w:type="spellEnd"/>
      <w:r>
        <w:t xml:space="preserve"> </w:t>
      </w:r>
      <w:proofErr w:type="spellStart"/>
      <w:r>
        <w:t>gantze</w:t>
      </w:r>
      <w:proofErr w:type="spellEnd"/>
      <w:r>
        <w:t xml:space="preserve"> </w:t>
      </w:r>
      <w:proofErr w:type="spellStart"/>
      <w:r>
        <w:t>leeuen</w:t>
      </w:r>
      <w:proofErr w:type="spellEnd"/>
      <w:r>
        <w:t>;</w:t>
      </w:r>
      <w:r>
        <w:br/>
        <w:t xml:space="preserve">Und van dem bösen </w:t>
      </w:r>
      <w:proofErr w:type="spellStart"/>
      <w:r>
        <w:t>löß</w:t>
      </w:r>
      <w:proofErr w:type="spellEnd"/>
      <w:r>
        <w:t xml:space="preserve"> uns, Herr,</w:t>
      </w:r>
      <w:r>
        <w:br/>
      </w:r>
      <w:proofErr w:type="spellStart"/>
      <w:r>
        <w:t>dyn</w:t>
      </w:r>
      <w:proofErr w:type="spellEnd"/>
      <w:r>
        <w:t xml:space="preserve"> </w:t>
      </w:r>
      <w:proofErr w:type="spellStart"/>
      <w:r>
        <w:t>us</w:t>
      </w:r>
      <w:proofErr w:type="spellEnd"/>
      <w:r>
        <w:t xml:space="preserve"> dat Rick, des </w:t>
      </w:r>
      <w:proofErr w:type="spellStart"/>
      <w:r>
        <w:t>krafft</w:t>
      </w:r>
      <w:proofErr w:type="spellEnd"/>
      <w:r>
        <w:t xml:space="preserve"> und ehr</w:t>
      </w:r>
      <w:r>
        <w:br/>
      </w:r>
      <w:proofErr w:type="spellStart"/>
      <w:r>
        <w:t>tho</w:t>
      </w:r>
      <w:proofErr w:type="spellEnd"/>
      <w:r>
        <w:t xml:space="preserve"> ewigen </w:t>
      </w:r>
      <w:proofErr w:type="spellStart"/>
      <w:r>
        <w:t>tyden</w:t>
      </w:r>
      <w:proofErr w:type="spellEnd"/>
      <w:r>
        <w:t>, Amen.</w:t>
      </w:r>
    </w:p>
    <w:p w14:paraId="503B1AF0" w14:textId="77777777" w:rsidR="00F76071" w:rsidRDefault="00F76071" w:rsidP="00F76071">
      <w:pPr>
        <w:pStyle w:val="StandardWeb"/>
      </w:pPr>
      <w:proofErr w:type="spellStart"/>
      <w:r>
        <w:t>Godt</w:t>
      </w:r>
      <w:proofErr w:type="spellEnd"/>
      <w:r>
        <w:t xml:space="preserve"> Vader in des </w:t>
      </w:r>
      <w:proofErr w:type="spellStart"/>
      <w:r>
        <w:t>Hemmels</w:t>
      </w:r>
      <w:proofErr w:type="spellEnd"/>
      <w:r>
        <w:t xml:space="preserve"> thron,</w:t>
      </w:r>
      <w:r>
        <w:br/>
      </w:r>
      <w:proofErr w:type="spellStart"/>
      <w:r>
        <w:t>segn</w:t>
      </w:r>
      <w:proofErr w:type="spellEnd"/>
      <w:r>
        <w:t xml:space="preserve"> uns und dinge </w:t>
      </w:r>
      <w:proofErr w:type="spellStart"/>
      <w:r>
        <w:t>gaue</w:t>
      </w:r>
      <w:proofErr w:type="spellEnd"/>
      <w:r>
        <w:t>,</w:t>
      </w:r>
      <w:r>
        <w:br/>
        <w:t xml:space="preserve">De </w:t>
      </w:r>
      <w:proofErr w:type="spellStart"/>
      <w:r>
        <w:t>wy</w:t>
      </w:r>
      <w:proofErr w:type="spellEnd"/>
      <w:r>
        <w:t xml:space="preserve"> van </w:t>
      </w:r>
      <w:proofErr w:type="spellStart"/>
      <w:r>
        <w:t>diner</w:t>
      </w:r>
      <w:proofErr w:type="spellEnd"/>
      <w:r>
        <w:t xml:space="preserve"> </w:t>
      </w:r>
      <w:proofErr w:type="spellStart"/>
      <w:r>
        <w:t>güde</w:t>
      </w:r>
      <w:proofErr w:type="spellEnd"/>
      <w:r>
        <w:t xml:space="preserve"> </w:t>
      </w:r>
      <w:proofErr w:type="spellStart"/>
      <w:r>
        <w:t>han</w:t>
      </w:r>
      <w:proofErr w:type="spellEnd"/>
      <w:r>
        <w:t>,</w:t>
      </w:r>
      <w:r>
        <w:br/>
        <w:t xml:space="preserve">den </w:t>
      </w:r>
      <w:proofErr w:type="spellStart"/>
      <w:r>
        <w:t>Lyff</w:t>
      </w:r>
      <w:proofErr w:type="spellEnd"/>
      <w:r>
        <w:t xml:space="preserve"> </w:t>
      </w:r>
      <w:proofErr w:type="spellStart"/>
      <w:r>
        <w:t>darmit</w:t>
      </w:r>
      <w:proofErr w:type="spellEnd"/>
      <w:r>
        <w:t xml:space="preserve"> </w:t>
      </w:r>
      <w:proofErr w:type="spellStart"/>
      <w:r>
        <w:t>tho</w:t>
      </w:r>
      <w:proofErr w:type="spellEnd"/>
      <w:r>
        <w:t xml:space="preserve"> lauen!</w:t>
      </w:r>
      <w:r>
        <w:br/>
      </w:r>
      <w:proofErr w:type="spellStart"/>
      <w:r>
        <w:t>Behödt</w:t>
      </w:r>
      <w:proofErr w:type="spellEnd"/>
      <w:r>
        <w:t xml:space="preserve"> uns </w:t>
      </w:r>
      <w:proofErr w:type="spellStart"/>
      <w:r>
        <w:t>ock</w:t>
      </w:r>
      <w:proofErr w:type="spellEnd"/>
      <w:r>
        <w:t xml:space="preserve">, dat nicht </w:t>
      </w:r>
      <w:proofErr w:type="spellStart"/>
      <w:r>
        <w:t>darby</w:t>
      </w:r>
      <w:proofErr w:type="spellEnd"/>
      <w:r>
        <w:br/>
        <w:t xml:space="preserve">doch </w:t>
      </w:r>
      <w:proofErr w:type="spellStart"/>
      <w:r>
        <w:t>auerfloth</w:t>
      </w:r>
      <w:proofErr w:type="spellEnd"/>
      <w:r>
        <w:t xml:space="preserve"> ein </w:t>
      </w:r>
      <w:proofErr w:type="spellStart"/>
      <w:r>
        <w:t>mißbruck</w:t>
      </w:r>
      <w:proofErr w:type="spellEnd"/>
      <w:r>
        <w:t xml:space="preserve"> </w:t>
      </w:r>
      <w:proofErr w:type="spellStart"/>
      <w:r>
        <w:t>sy</w:t>
      </w:r>
      <w:proofErr w:type="spellEnd"/>
      <w:r>
        <w:t>,</w:t>
      </w:r>
      <w:r>
        <w:br/>
      </w:r>
      <w:proofErr w:type="spellStart"/>
      <w:r>
        <w:t>dorch</w:t>
      </w:r>
      <w:proofErr w:type="spellEnd"/>
      <w:r>
        <w:t xml:space="preserve"> </w:t>
      </w:r>
      <w:proofErr w:type="spellStart"/>
      <w:r>
        <w:t>Jhesum</w:t>
      </w:r>
      <w:proofErr w:type="spellEnd"/>
      <w:r>
        <w:t xml:space="preserve"> </w:t>
      </w:r>
      <w:proofErr w:type="spellStart"/>
      <w:r>
        <w:t>CHristum</w:t>
      </w:r>
      <w:proofErr w:type="spellEnd"/>
      <w:r>
        <w:t>, Amen!</w:t>
      </w:r>
    </w:p>
    <w:p w14:paraId="06853D43" w14:textId="7B761ABE" w:rsidR="00F76071" w:rsidRDefault="00F76071" w:rsidP="00F76071">
      <w:pPr>
        <w:pStyle w:val="berschrift1"/>
      </w:pPr>
      <w:r>
        <w:rPr>
          <w:rStyle w:val="screen-reader-text"/>
        </w:rPr>
        <w:t>Ich dank dir Gott (Morgenlied)</w:t>
      </w:r>
      <w:r>
        <w:t xml:space="preserve"> </w:t>
      </w:r>
    </w:p>
    <w:p w14:paraId="27F5E320" w14:textId="77777777" w:rsidR="00F76071" w:rsidRDefault="00F76071" w:rsidP="00F76071">
      <w:pPr>
        <w:pStyle w:val="StandardWeb"/>
      </w:pPr>
      <w:r>
        <w:t>1. Ich dank‘ dir, Gott!</w:t>
      </w:r>
      <w:r>
        <w:br/>
        <w:t>für all‘ Wohlthat,</w:t>
      </w:r>
      <w:r>
        <w:br/>
        <w:t>daß du auch mich</w:t>
      </w:r>
      <w:r>
        <w:br/>
        <w:t>so gnädiglich</w:t>
      </w:r>
      <w:r>
        <w:br/>
        <w:t xml:space="preserve">die Nacht </w:t>
      </w:r>
      <w:proofErr w:type="spellStart"/>
      <w:r>
        <w:t>behüt’t</w:t>
      </w:r>
      <w:proofErr w:type="spellEnd"/>
      <w:r>
        <w:br/>
        <w:t>durch deine Güt‘</w:t>
      </w:r>
      <w:r>
        <w:br/>
        <w:t>und bitte fort,</w:t>
      </w:r>
      <w:r>
        <w:br/>
        <w:t>o Gott, mein Hort!</w:t>
      </w:r>
      <w:r>
        <w:br/>
        <w:t xml:space="preserve">vor </w:t>
      </w:r>
      <w:proofErr w:type="spellStart"/>
      <w:r>
        <w:t>Sünd</w:t>
      </w:r>
      <w:proofErr w:type="spellEnd"/>
      <w:r>
        <w:t xml:space="preserve">‘ und </w:t>
      </w:r>
      <w:proofErr w:type="spellStart"/>
      <w:r>
        <w:t>G’frahr</w:t>
      </w:r>
      <w:proofErr w:type="spellEnd"/>
      <w:r>
        <w:br/>
        <w:t xml:space="preserve">mich heut‘ </w:t>
      </w:r>
      <w:proofErr w:type="spellStart"/>
      <w:r>
        <w:t>bewahr</w:t>
      </w:r>
      <w:proofErr w:type="spellEnd"/>
      <w:r>
        <w:t>‘,</w:t>
      </w:r>
      <w:r>
        <w:br/>
        <w:t>daß mir kein Böses widerfahr‘.</w:t>
      </w:r>
    </w:p>
    <w:p w14:paraId="1F171101" w14:textId="77777777" w:rsidR="00F76071" w:rsidRDefault="00F76071" w:rsidP="00F76071">
      <w:pPr>
        <w:pStyle w:val="StandardWeb"/>
      </w:pPr>
      <w:r>
        <w:t xml:space="preserve">2. Ich </w:t>
      </w:r>
      <w:proofErr w:type="spellStart"/>
      <w:r>
        <w:t>b’fehl</w:t>
      </w:r>
      <w:proofErr w:type="spellEnd"/>
      <w:r>
        <w:t>‘ dir, Herr!</w:t>
      </w:r>
      <w:r>
        <w:br/>
        <w:t>mein‘ Seel‘ und Ehr‘,</w:t>
      </w:r>
      <w:r>
        <w:br/>
        <w:t>Herz, Sinn und Muth,</w:t>
      </w:r>
      <w:r>
        <w:br/>
      </w:r>
      <w:proofErr w:type="spellStart"/>
      <w:r>
        <w:t>mein’n</w:t>
      </w:r>
      <w:proofErr w:type="spellEnd"/>
      <w:r>
        <w:t xml:space="preserve"> Leib und Gut</w:t>
      </w:r>
      <w:r>
        <w:br/>
        <w:t>und all‘ das Mein‘;</w:t>
      </w:r>
      <w:r>
        <w:br/>
        <w:t>der Engel dein</w:t>
      </w:r>
      <w:r>
        <w:br/>
        <w:t>hab‘ mich in Acht,</w:t>
      </w:r>
      <w:r>
        <w:br/>
        <w:t xml:space="preserve">daß nicht find‘ </w:t>
      </w:r>
      <w:proofErr w:type="spellStart"/>
      <w:r>
        <w:t>MAcht</w:t>
      </w:r>
      <w:proofErr w:type="spellEnd"/>
      <w:r>
        <w:br/>
        <w:t>der Feind an mir,</w:t>
      </w:r>
      <w:r>
        <w:br/>
        <w:t xml:space="preserve">nach </w:t>
      </w:r>
      <w:proofErr w:type="spellStart"/>
      <w:r>
        <w:t>sein’r</w:t>
      </w:r>
      <w:proofErr w:type="spellEnd"/>
      <w:r>
        <w:t xml:space="preserve"> Begier,</w:t>
      </w:r>
      <w:r>
        <w:br/>
        <w:t>noch mich in Sünd‘ und Lüsten führ‘.</w:t>
      </w:r>
    </w:p>
    <w:p w14:paraId="52F406B0" w14:textId="77777777" w:rsidR="00F76071" w:rsidRDefault="00F76071" w:rsidP="00F76071">
      <w:pPr>
        <w:pStyle w:val="StandardWeb"/>
      </w:pPr>
      <w:r>
        <w:t>3. Auch woll’st du, Herr!</w:t>
      </w:r>
      <w:r>
        <w:br/>
        <w:t>vergeben mir</w:t>
      </w:r>
      <w:r>
        <w:br/>
        <w:t>durch deine Huld</w:t>
      </w:r>
      <w:r>
        <w:br/>
        <w:t>mein‘ Sünd‘ und Schuld,</w:t>
      </w:r>
      <w:r>
        <w:br/>
        <w:t>wo ich an dich</w:t>
      </w:r>
      <w:r>
        <w:br/>
        <w:t>vergangen mich,</w:t>
      </w:r>
      <w:r>
        <w:br/>
        <w:t>unrecht gethan,</w:t>
      </w:r>
      <w:r>
        <w:br/>
        <w:t>o Herr! verschon‘</w:t>
      </w:r>
      <w:r>
        <w:br/>
        <w:t>zu aller Frist</w:t>
      </w:r>
      <w:r>
        <w:br/>
        <w:t>durch Jesum Christ,</w:t>
      </w:r>
      <w:r>
        <w:br/>
        <w:t>der unser ein’ger Mittler ist.</w:t>
      </w:r>
    </w:p>
    <w:p w14:paraId="1156D2E7" w14:textId="61CC0043" w:rsidR="00F76071" w:rsidRDefault="00F76071" w:rsidP="00F76071">
      <w:pPr>
        <w:pStyle w:val="berschrift1"/>
      </w:pPr>
      <w:r>
        <w:rPr>
          <w:rStyle w:val="screen-reader-text"/>
        </w:rPr>
        <w:t>Ein anderes Morgengebet (</w:t>
      </w:r>
      <w:proofErr w:type="spellStart"/>
      <w:r>
        <w:rPr>
          <w:rStyle w:val="screen-reader-text"/>
        </w:rPr>
        <w:t>ICk</w:t>
      </w:r>
      <w:proofErr w:type="spellEnd"/>
      <w:r>
        <w:rPr>
          <w:rStyle w:val="screen-reader-text"/>
        </w:rPr>
        <w:t xml:space="preserve"> </w:t>
      </w:r>
      <w:proofErr w:type="spellStart"/>
      <w:r>
        <w:rPr>
          <w:rStyle w:val="screen-reader-text"/>
        </w:rPr>
        <w:t>danck</w:t>
      </w:r>
      <w:proofErr w:type="spellEnd"/>
      <w:r>
        <w:rPr>
          <w:rStyle w:val="screen-reader-text"/>
        </w:rPr>
        <w:t xml:space="preserve"> </w:t>
      </w:r>
      <w:proofErr w:type="spellStart"/>
      <w:r>
        <w:rPr>
          <w:rStyle w:val="screen-reader-text"/>
        </w:rPr>
        <w:t>dy</w:t>
      </w:r>
      <w:proofErr w:type="spellEnd"/>
      <w:r>
        <w:rPr>
          <w:rStyle w:val="screen-reader-text"/>
        </w:rPr>
        <w:t xml:space="preserve">, </w:t>
      </w:r>
      <w:proofErr w:type="spellStart"/>
      <w:r>
        <w:rPr>
          <w:rStyle w:val="screen-reader-text"/>
        </w:rPr>
        <w:t>Godt</w:t>
      </w:r>
      <w:proofErr w:type="spellEnd"/>
      <w:r>
        <w:rPr>
          <w:rStyle w:val="screen-reader-text"/>
        </w:rPr>
        <w:t xml:space="preserve">, vor alle </w:t>
      </w:r>
      <w:proofErr w:type="spellStart"/>
      <w:r>
        <w:rPr>
          <w:rStyle w:val="screen-reader-text"/>
        </w:rPr>
        <w:t>dine</w:t>
      </w:r>
      <w:proofErr w:type="spellEnd"/>
      <w:r>
        <w:rPr>
          <w:rStyle w:val="screen-reader-text"/>
        </w:rPr>
        <w:t xml:space="preserve"> </w:t>
      </w:r>
      <w:proofErr w:type="spellStart"/>
      <w:r>
        <w:rPr>
          <w:rStyle w:val="screen-reader-text"/>
        </w:rPr>
        <w:t>woldadt</w:t>
      </w:r>
      <w:proofErr w:type="spellEnd"/>
      <w:r>
        <w:rPr>
          <w:rStyle w:val="screen-reader-text"/>
        </w:rPr>
        <w:t>)</w:t>
      </w:r>
      <w:r>
        <w:t xml:space="preserve"> </w:t>
      </w:r>
    </w:p>
    <w:p w14:paraId="78E8121F" w14:textId="77777777" w:rsidR="00F76071" w:rsidRDefault="00F76071" w:rsidP="00F76071">
      <w:pPr>
        <w:pStyle w:val="StandardWeb"/>
      </w:pPr>
      <w:proofErr w:type="spellStart"/>
      <w:r>
        <w:t>ICk</w:t>
      </w:r>
      <w:proofErr w:type="spellEnd"/>
      <w:r>
        <w:t xml:space="preserve"> </w:t>
      </w:r>
      <w:proofErr w:type="spellStart"/>
      <w:r>
        <w:t>danck</w:t>
      </w:r>
      <w:proofErr w:type="spellEnd"/>
      <w:r>
        <w:t xml:space="preserve"> </w:t>
      </w:r>
      <w:proofErr w:type="spellStart"/>
      <w:r>
        <w:t>dy</w:t>
      </w:r>
      <w:proofErr w:type="spellEnd"/>
      <w:r>
        <w:t xml:space="preserve">, </w:t>
      </w:r>
      <w:proofErr w:type="spellStart"/>
      <w:r>
        <w:t>Godt</w:t>
      </w:r>
      <w:proofErr w:type="spellEnd"/>
      <w:r>
        <w:t xml:space="preserve">, vor alle </w:t>
      </w:r>
      <w:proofErr w:type="spellStart"/>
      <w:r>
        <w:t>dine</w:t>
      </w:r>
      <w:proofErr w:type="spellEnd"/>
      <w:r>
        <w:t xml:space="preserve"> </w:t>
      </w:r>
      <w:proofErr w:type="spellStart"/>
      <w:r>
        <w:t>woldadt</w:t>
      </w:r>
      <w:proofErr w:type="spellEnd"/>
      <w:r>
        <w:t>,</w:t>
      </w:r>
      <w:r>
        <w:br/>
        <w:t xml:space="preserve">dat du </w:t>
      </w:r>
      <w:proofErr w:type="spellStart"/>
      <w:r>
        <w:t>heffst</w:t>
      </w:r>
      <w:proofErr w:type="spellEnd"/>
      <w:r>
        <w:t xml:space="preserve"> </w:t>
      </w:r>
      <w:proofErr w:type="spellStart"/>
      <w:r>
        <w:t>my</w:t>
      </w:r>
      <w:proofErr w:type="spellEnd"/>
      <w:r>
        <w:t xml:space="preserve"> so </w:t>
      </w:r>
      <w:proofErr w:type="spellStart"/>
      <w:r>
        <w:t>gnedichlick</w:t>
      </w:r>
      <w:proofErr w:type="spellEnd"/>
      <w:r>
        <w:br/>
      </w:r>
      <w:proofErr w:type="spellStart"/>
      <w:r>
        <w:t>bether</w:t>
      </w:r>
      <w:proofErr w:type="spellEnd"/>
      <w:r>
        <w:t xml:space="preserve"> </w:t>
      </w:r>
      <w:proofErr w:type="spellStart"/>
      <w:r>
        <w:t>behödt</w:t>
      </w:r>
      <w:proofErr w:type="spellEnd"/>
      <w:r>
        <w:t xml:space="preserve"> </w:t>
      </w:r>
      <w:proofErr w:type="spellStart"/>
      <w:r>
        <w:t>dorch</w:t>
      </w:r>
      <w:proofErr w:type="spellEnd"/>
      <w:r>
        <w:t xml:space="preserve"> </w:t>
      </w:r>
      <w:proofErr w:type="spellStart"/>
      <w:r>
        <w:t>dine</w:t>
      </w:r>
      <w:proofErr w:type="spellEnd"/>
      <w:r>
        <w:t xml:space="preserve"> </w:t>
      </w:r>
      <w:proofErr w:type="spellStart"/>
      <w:r>
        <w:t>gudt</w:t>
      </w:r>
      <w:proofErr w:type="spellEnd"/>
      <w:r>
        <w:t>,</w:t>
      </w:r>
      <w:r>
        <w:br/>
        <w:t xml:space="preserve">Und </w:t>
      </w:r>
      <w:proofErr w:type="spellStart"/>
      <w:r>
        <w:t>bidde</w:t>
      </w:r>
      <w:proofErr w:type="spellEnd"/>
      <w:r>
        <w:t xml:space="preserve"> </w:t>
      </w:r>
      <w:proofErr w:type="spellStart"/>
      <w:r>
        <w:t>dy</w:t>
      </w:r>
      <w:proofErr w:type="spellEnd"/>
      <w:r>
        <w:t xml:space="preserve"> </w:t>
      </w:r>
      <w:proofErr w:type="spellStart"/>
      <w:r>
        <w:t>vort</w:t>
      </w:r>
      <w:proofErr w:type="spellEnd"/>
      <w:r>
        <w:t xml:space="preserve">: O </w:t>
      </w:r>
      <w:proofErr w:type="spellStart"/>
      <w:r>
        <w:t>Godt</w:t>
      </w:r>
      <w:proofErr w:type="spellEnd"/>
      <w:r>
        <w:t xml:space="preserve">, </w:t>
      </w:r>
      <w:proofErr w:type="spellStart"/>
      <w:r>
        <w:t>myn</w:t>
      </w:r>
      <w:proofErr w:type="spellEnd"/>
      <w:r>
        <w:t xml:space="preserve"> </w:t>
      </w:r>
      <w:proofErr w:type="spellStart"/>
      <w:r>
        <w:t>hordt</w:t>
      </w:r>
      <w:proofErr w:type="spellEnd"/>
      <w:r>
        <w:t>,</w:t>
      </w:r>
      <w:r>
        <w:br/>
        <w:t xml:space="preserve">vor </w:t>
      </w:r>
      <w:proofErr w:type="spellStart"/>
      <w:r>
        <w:t>sündt</w:t>
      </w:r>
      <w:proofErr w:type="spellEnd"/>
      <w:r>
        <w:t xml:space="preserve"> und </w:t>
      </w:r>
      <w:proofErr w:type="spellStart"/>
      <w:r>
        <w:t>vahr</w:t>
      </w:r>
      <w:proofErr w:type="spellEnd"/>
      <w:r>
        <w:t xml:space="preserve"> </w:t>
      </w:r>
      <w:proofErr w:type="spellStart"/>
      <w:r>
        <w:t>my</w:t>
      </w:r>
      <w:proofErr w:type="spellEnd"/>
      <w:r>
        <w:t xml:space="preserve"> </w:t>
      </w:r>
      <w:proofErr w:type="spellStart"/>
      <w:r>
        <w:t>stedes</w:t>
      </w:r>
      <w:proofErr w:type="spellEnd"/>
      <w:r>
        <w:t xml:space="preserve"> </w:t>
      </w:r>
      <w:proofErr w:type="spellStart"/>
      <w:r>
        <w:t>bewar</w:t>
      </w:r>
      <w:proofErr w:type="spellEnd"/>
      <w:r>
        <w:t>,</w:t>
      </w:r>
      <w:r>
        <w:br/>
      </w:r>
      <w:proofErr w:type="spellStart"/>
      <w:r>
        <w:t>wente</w:t>
      </w:r>
      <w:proofErr w:type="spellEnd"/>
      <w:r>
        <w:t xml:space="preserve"> du </w:t>
      </w:r>
      <w:proofErr w:type="spellStart"/>
      <w:r>
        <w:t>heffst</w:t>
      </w:r>
      <w:proofErr w:type="spellEnd"/>
      <w:r>
        <w:t xml:space="preserve"> </w:t>
      </w:r>
      <w:proofErr w:type="spellStart"/>
      <w:r>
        <w:t>getelt</w:t>
      </w:r>
      <w:proofErr w:type="spellEnd"/>
      <w:r>
        <w:t xml:space="preserve"> </w:t>
      </w:r>
      <w:proofErr w:type="spellStart"/>
      <w:r>
        <w:t>mines</w:t>
      </w:r>
      <w:proofErr w:type="spellEnd"/>
      <w:r>
        <w:t xml:space="preserve"> </w:t>
      </w:r>
      <w:proofErr w:type="spellStart"/>
      <w:r>
        <w:t>höuedes</w:t>
      </w:r>
      <w:proofErr w:type="spellEnd"/>
      <w:r>
        <w:t xml:space="preserve"> har.</w:t>
      </w:r>
    </w:p>
    <w:p w14:paraId="7A0C3322" w14:textId="77777777" w:rsidR="00F76071" w:rsidRDefault="00F76071" w:rsidP="00F76071">
      <w:pPr>
        <w:pStyle w:val="StandardWeb"/>
      </w:pPr>
      <w:proofErr w:type="spellStart"/>
      <w:r>
        <w:t>Erholdt</w:t>
      </w:r>
      <w:proofErr w:type="spellEnd"/>
      <w:r>
        <w:t xml:space="preserve"> </w:t>
      </w:r>
      <w:proofErr w:type="spellStart"/>
      <w:r>
        <w:t>my</w:t>
      </w:r>
      <w:proofErr w:type="spellEnd"/>
      <w:r>
        <w:t xml:space="preserve">, Here, </w:t>
      </w:r>
      <w:proofErr w:type="spellStart"/>
      <w:r>
        <w:t>by</w:t>
      </w:r>
      <w:proofErr w:type="spellEnd"/>
      <w:r>
        <w:t xml:space="preserve"> </w:t>
      </w:r>
      <w:proofErr w:type="spellStart"/>
      <w:r>
        <w:t>gelimp</w:t>
      </w:r>
      <w:proofErr w:type="spellEnd"/>
      <w:r>
        <w:t xml:space="preserve"> </w:t>
      </w:r>
      <w:proofErr w:type="spellStart"/>
      <w:r>
        <w:t>unnd</w:t>
      </w:r>
      <w:proofErr w:type="spellEnd"/>
      <w:r>
        <w:t xml:space="preserve"> ehr,</w:t>
      </w:r>
      <w:r>
        <w:br/>
      </w:r>
      <w:proofErr w:type="spellStart"/>
      <w:r>
        <w:t>nym</w:t>
      </w:r>
      <w:proofErr w:type="spellEnd"/>
      <w:r>
        <w:t xml:space="preserve"> in </w:t>
      </w:r>
      <w:proofErr w:type="spellStart"/>
      <w:r>
        <w:t>dyn</w:t>
      </w:r>
      <w:proofErr w:type="spellEnd"/>
      <w:r>
        <w:t xml:space="preserve"> </w:t>
      </w:r>
      <w:proofErr w:type="spellStart"/>
      <w:r>
        <w:t>hödt</w:t>
      </w:r>
      <w:proofErr w:type="spellEnd"/>
      <w:r>
        <w:t xml:space="preserve"> </w:t>
      </w:r>
      <w:proofErr w:type="spellStart"/>
      <w:r>
        <w:t>Lyff</w:t>
      </w:r>
      <w:proofErr w:type="spellEnd"/>
      <w:r>
        <w:t xml:space="preserve">, Seel und </w:t>
      </w:r>
      <w:proofErr w:type="spellStart"/>
      <w:r>
        <w:t>Gudt</w:t>
      </w:r>
      <w:proofErr w:type="spellEnd"/>
      <w:r>
        <w:t>,</w:t>
      </w:r>
      <w:r>
        <w:br/>
      </w:r>
      <w:proofErr w:type="spellStart"/>
      <w:r>
        <w:t>gemahl</w:t>
      </w:r>
      <w:proofErr w:type="spellEnd"/>
      <w:r>
        <w:t xml:space="preserve"> und </w:t>
      </w:r>
      <w:proofErr w:type="spellStart"/>
      <w:r>
        <w:t>kindt</w:t>
      </w:r>
      <w:proofErr w:type="spellEnd"/>
      <w:r>
        <w:t xml:space="preserve"> und </w:t>
      </w:r>
      <w:proofErr w:type="spellStart"/>
      <w:r>
        <w:t>myn</w:t>
      </w:r>
      <w:proofErr w:type="spellEnd"/>
      <w:r>
        <w:t xml:space="preserve"> </w:t>
      </w:r>
      <w:proofErr w:type="spellStart"/>
      <w:r>
        <w:t>gesindt</w:t>
      </w:r>
      <w:proofErr w:type="spellEnd"/>
      <w:r>
        <w:t>!</w:t>
      </w:r>
      <w:r>
        <w:br/>
        <w:t xml:space="preserve">De Engel </w:t>
      </w:r>
      <w:proofErr w:type="spellStart"/>
      <w:r>
        <w:t>dyn</w:t>
      </w:r>
      <w:proofErr w:type="spellEnd"/>
      <w:r>
        <w:t xml:space="preserve"> </w:t>
      </w:r>
      <w:proofErr w:type="spellStart"/>
      <w:r>
        <w:t>myn</w:t>
      </w:r>
      <w:proofErr w:type="spellEnd"/>
      <w:r>
        <w:t xml:space="preserve"> </w:t>
      </w:r>
      <w:proofErr w:type="spellStart"/>
      <w:r>
        <w:t>beschütter</w:t>
      </w:r>
      <w:proofErr w:type="spellEnd"/>
      <w:r>
        <w:t xml:space="preserve"> </w:t>
      </w:r>
      <w:proofErr w:type="spellStart"/>
      <w:r>
        <w:t>syn</w:t>
      </w:r>
      <w:proofErr w:type="spellEnd"/>
      <w:r>
        <w:t>,</w:t>
      </w:r>
      <w:r>
        <w:br/>
        <w:t xml:space="preserve">dem </w:t>
      </w:r>
      <w:proofErr w:type="spellStart"/>
      <w:r>
        <w:t>viende</w:t>
      </w:r>
      <w:proofErr w:type="spellEnd"/>
      <w:r>
        <w:t xml:space="preserve"> wehr </w:t>
      </w:r>
      <w:proofErr w:type="spellStart"/>
      <w:r>
        <w:t>syn</w:t>
      </w:r>
      <w:proofErr w:type="spellEnd"/>
      <w:r>
        <w:t xml:space="preserve"> </w:t>
      </w:r>
      <w:proofErr w:type="spellStart"/>
      <w:r>
        <w:t>vorsatlick</w:t>
      </w:r>
      <w:proofErr w:type="spellEnd"/>
      <w:r>
        <w:t xml:space="preserve"> beschwer,</w:t>
      </w:r>
      <w:r>
        <w:br/>
        <w:t xml:space="preserve">in </w:t>
      </w:r>
      <w:proofErr w:type="spellStart"/>
      <w:r>
        <w:t>dine</w:t>
      </w:r>
      <w:proofErr w:type="spellEnd"/>
      <w:r>
        <w:t xml:space="preserve"> </w:t>
      </w:r>
      <w:proofErr w:type="spellStart"/>
      <w:r>
        <w:t>handt</w:t>
      </w:r>
      <w:proofErr w:type="spellEnd"/>
      <w:r>
        <w:t xml:space="preserve"> </w:t>
      </w:r>
      <w:proofErr w:type="spellStart"/>
      <w:r>
        <w:t>beuel</w:t>
      </w:r>
      <w:proofErr w:type="spellEnd"/>
      <w:r>
        <w:t xml:space="preserve"> </w:t>
      </w:r>
      <w:proofErr w:type="spellStart"/>
      <w:r>
        <w:t>ick</w:t>
      </w:r>
      <w:proofErr w:type="spellEnd"/>
      <w:r>
        <w:t xml:space="preserve"> </w:t>
      </w:r>
      <w:proofErr w:type="spellStart"/>
      <w:r>
        <w:t>my</w:t>
      </w:r>
      <w:proofErr w:type="spellEnd"/>
      <w:r>
        <w:t xml:space="preserve">, O </w:t>
      </w:r>
      <w:proofErr w:type="spellStart"/>
      <w:r>
        <w:t>Godt</w:t>
      </w:r>
      <w:proofErr w:type="spellEnd"/>
      <w:r>
        <w:t xml:space="preserve"> </w:t>
      </w:r>
      <w:proofErr w:type="spellStart"/>
      <w:r>
        <w:t>myn</w:t>
      </w:r>
      <w:proofErr w:type="spellEnd"/>
      <w:r>
        <w:t xml:space="preserve"> Herr.</w:t>
      </w:r>
    </w:p>
    <w:p w14:paraId="41129391" w14:textId="77777777" w:rsidR="00F76071" w:rsidRDefault="00F76071" w:rsidP="00F76071">
      <w:pPr>
        <w:pStyle w:val="StandardWeb"/>
      </w:pPr>
      <w:r>
        <w:t xml:space="preserve">Here, </w:t>
      </w:r>
      <w:proofErr w:type="spellStart"/>
      <w:r>
        <w:t>lath</w:t>
      </w:r>
      <w:proofErr w:type="spellEnd"/>
      <w:r>
        <w:t xml:space="preserve"> </w:t>
      </w:r>
      <w:proofErr w:type="spellStart"/>
      <w:r>
        <w:t>dyn</w:t>
      </w:r>
      <w:proofErr w:type="spellEnd"/>
      <w:r>
        <w:t xml:space="preserve"> </w:t>
      </w:r>
      <w:proofErr w:type="spellStart"/>
      <w:r>
        <w:t>Wordt</w:t>
      </w:r>
      <w:proofErr w:type="spellEnd"/>
      <w:r>
        <w:t xml:space="preserve"> an allem </w:t>
      </w:r>
      <w:proofErr w:type="spellStart"/>
      <w:r>
        <w:t>ordt</w:t>
      </w:r>
      <w:proofErr w:type="spellEnd"/>
      <w:r>
        <w:br/>
      </w:r>
      <w:proofErr w:type="spellStart"/>
      <w:r>
        <w:t>dorch</w:t>
      </w:r>
      <w:proofErr w:type="spellEnd"/>
      <w:r>
        <w:t xml:space="preserve"> </w:t>
      </w:r>
      <w:proofErr w:type="spellStart"/>
      <w:r>
        <w:t>dine</w:t>
      </w:r>
      <w:proofErr w:type="spellEnd"/>
      <w:r>
        <w:t xml:space="preserve"> Knecht vorkünden recht,</w:t>
      </w:r>
      <w:r>
        <w:br/>
      </w:r>
      <w:proofErr w:type="spellStart"/>
      <w:r>
        <w:t>fry</w:t>
      </w:r>
      <w:proofErr w:type="spellEnd"/>
      <w:r>
        <w:t xml:space="preserve">, </w:t>
      </w:r>
      <w:proofErr w:type="spellStart"/>
      <w:r>
        <w:t>apenbar</w:t>
      </w:r>
      <w:proofErr w:type="spellEnd"/>
      <w:r>
        <w:t xml:space="preserve">, rein, </w:t>
      </w:r>
      <w:proofErr w:type="spellStart"/>
      <w:r>
        <w:t>luther</w:t>
      </w:r>
      <w:proofErr w:type="spellEnd"/>
      <w:r>
        <w:t xml:space="preserve"> und klar!</w:t>
      </w:r>
      <w:r>
        <w:br/>
        <w:t xml:space="preserve">Ach </w:t>
      </w:r>
      <w:proofErr w:type="spellStart"/>
      <w:r>
        <w:t>leue</w:t>
      </w:r>
      <w:proofErr w:type="spellEnd"/>
      <w:r>
        <w:t xml:space="preserve"> Here, dem </w:t>
      </w:r>
      <w:proofErr w:type="spellStart"/>
      <w:r>
        <w:t>Sathan</w:t>
      </w:r>
      <w:proofErr w:type="spellEnd"/>
      <w:r>
        <w:t xml:space="preserve"> wehr,</w:t>
      </w:r>
      <w:r>
        <w:br/>
      </w:r>
      <w:proofErr w:type="spellStart"/>
      <w:r>
        <w:t>diner</w:t>
      </w:r>
      <w:proofErr w:type="spellEnd"/>
      <w:r>
        <w:t xml:space="preserve"> </w:t>
      </w:r>
      <w:proofErr w:type="spellStart"/>
      <w:r>
        <w:t>leue</w:t>
      </w:r>
      <w:proofErr w:type="spellEnd"/>
      <w:r>
        <w:t xml:space="preserve"> </w:t>
      </w:r>
      <w:proofErr w:type="spellStart"/>
      <w:r>
        <w:t>brunst</w:t>
      </w:r>
      <w:proofErr w:type="spellEnd"/>
      <w:r>
        <w:t xml:space="preserve"> </w:t>
      </w:r>
      <w:proofErr w:type="spellStart"/>
      <w:r>
        <w:t>entfenck</w:t>
      </w:r>
      <w:proofErr w:type="spellEnd"/>
      <w:r>
        <w:t xml:space="preserve"> in uns</w:t>
      </w:r>
      <w:r>
        <w:br/>
      </w:r>
      <w:proofErr w:type="spellStart"/>
      <w:r>
        <w:t>dorch</w:t>
      </w:r>
      <w:proofErr w:type="spellEnd"/>
      <w:r>
        <w:t xml:space="preserve"> </w:t>
      </w:r>
      <w:proofErr w:type="spellStart"/>
      <w:r>
        <w:t>dines</w:t>
      </w:r>
      <w:proofErr w:type="spellEnd"/>
      <w:r>
        <w:t xml:space="preserve"> </w:t>
      </w:r>
      <w:proofErr w:type="spellStart"/>
      <w:r>
        <w:t>hilligen</w:t>
      </w:r>
      <w:proofErr w:type="spellEnd"/>
      <w:r>
        <w:t xml:space="preserve"> Geistes </w:t>
      </w:r>
      <w:proofErr w:type="spellStart"/>
      <w:r>
        <w:t>gunst</w:t>
      </w:r>
      <w:proofErr w:type="spellEnd"/>
      <w:r>
        <w:t>.</w:t>
      </w:r>
    </w:p>
    <w:p w14:paraId="00B3F107" w14:textId="77777777" w:rsidR="00F76071" w:rsidRDefault="00F76071" w:rsidP="00F76071">
      <w:pPr>
        <w:pStyle w:val="StandardWeb"/>
      </w:pPr>
      <w:proofErr w:type="spellStart"/>
      <w:r>
        <w:t>Godt</w:t>
      </w:r>
      <w:proofErr w:type="spellEnd"/>
      <w:r>
        <w:t xml:space="preserve"> Vader, </w:t>
      </w:r>
      <w:proofErr w:type="spellStart"/>
      <w:r>
        <w:t>ick</w:t>
      </w:r>
      <w:proofErr w:type="spellEnd"/>
      <w:r>
        <w:t xml:space="preserve"> </w:t>
      </w:r>
      <w:proofErr w:type="spellStart"/>
      <w:r>
        <w:t>danck</w:t>
      </w:r>
      <w:proofErr w:type="spellEnd"/>
      <w:r>
        <w:t xml:space="preserve"> </w:t>
      </w:r>
      <w:proofErr w:type="spellStart"/>
      <w:r>
        <w:t>myn</w:t>
      </w:r>
      <w:proofErr w:type="spellEnd"/>
      <w:r>
        <w:t xml:space="preserve"> </w:t>
      </w:r>
      <w:proofErr w:type="spellStart"/>
      <w:r>
        <w:t>leeuenlanck</w:t>
      </w:r>
      <w:proofErr w:type="spellEnd"/>
      <w:r>
        <w:br/>
      </w:r>
      <w:proofErr w:type="spellStart"/>
      <w:r>
        <w:t>diner</w:t>
      </w:r>
      <w:proofErr w:type="spellEnd"/>
      <w:r>
        <w:t xml:space="preserve"> </w:t>
      </w:r>
      <w:proofErr w:type="spellStart"/>
      <w:r>
        <w:t>Mayestat</w:t>
      </w:r>
      <w:proofErr w:type="spellEnd"/>
      <w:r>
        <w:t xml:space="preserve"> vor alle </w:t>
      </w:r>
      <w:proofErr w:type="spellStart"/>
      <w:r>
        <w:t>woldat</w:t>
      </w:r>
      <w:proofErr w:type="spellEnd"/>
      <w:r>
        <w:t>;</w:t>
      </w:r>
      <w:r>
        <w:br/>
      </w:r>
      <w:proofErr w:type="spellStart"/>
      <w:r>
        <w:t>ock</w:t>
      </w:r>
      <w:proofErr w:type="spellEnd"/>
      <w:r>
        <w:t xml:space="preserve"> </w:t>
      </w:r>
      <w:proofErr w:type="spellStart"/>
      <w:r>
        <w:t>by</w:t>
      </w:r>
      <w:proofErr w:type="spellEnd"/>
      <w:r>
        <w:t xml:space="preserve">, Here Christ, </w:t>
      </w:r>
      <w:proofErr w:type="spellStart"/>
      <w:r>
        <w:t>unnd</w:t>
      </w:r>
      <w:proofErr w:type="spellEnd"/>
      <w:r>
        <w:t xml:space="preserve"> dem </w:t>
      </w:r>
      <w:proofErr w:type="spellStart"/>
      <w:r>
        <w:t>hilligen</w:t>
      </w:r>
      <w:proofErr w:type="spellEnd"/>
      <w:r>
        <w:t xml:space="preserve"> Geist,</w:t>
      </w:r>
      <w:r>
        <w:br/>
        <w:t xml:space="preserve">De </w:t>
      </w:r>
      <w:proofErr w:type="spellStart"/>
      <w:r>
        <w:t>my</w:t>
      </w:r>
      <w:proofErr w:type="spellEnd"/>
      <w:r>
        <w:t xml:space="preserve"> recht lehr, </w:t>
      </w:r>
      <w:proofErr w:type="spellStart"/>
      <w:r>
        <w:t>myn</w:t>
      </w:r>
      <w:proofErr w:type="spellEnd"/>
      <w:r>
        <w:t xml:space="preserve"> </w:t>
      </w:r>
      <w:proofErr w:type="spellStart"/>
      <w:r>
        <w:t>gelouen</w:t>
      </w:r>
      <w:proofErr w:type="spellEnd"/>
      <w:r>
        <w:t xml:space="preserve"> mehr;</w:t>
      </w:r>
      <w:r>
        <w:br/>
      </w:r>
      <w:proofErr w:type="spellStart"/>
      <w:r>
        <w:t>dorch</w:t>
      </w:r>
      <w:proofErr w:type="spellEnd"/>
      <w:r>
        <w:t xml:space="preserve"> Christi </w:t>
      </w:r>
      <w:proofErr w:type="spellStart"/>
      <w:r>
        <w:t>dodt</w:t>
      </w:r>
      <w:proofErr w:type="spellEnd"/>
      <w:r>
        <w:t xml:space="preserve"> in der </w:t>
      </w:r>
      <w:proofErr w:type="spellStart"/>
      <w:r>
        <w:t>lesten</w:t>
      </w:r>
      <w:proofErr w:type="spellEnd"/>
      <w:r>
        <w:t xml:space="preserve"> </w:t>
      </w:r>
      <w:proofErr w:type="spellStart"/>
      <w:r>
        <w:t>nodt</w:t>
      </w:r>
      <w:proofErr w:type="spellEnd"/>
      <w:r>
        <w:t>,</w:t>
      </w:r>
      <w:r>
        <w:br/>
        <w:t xml:space="preserve">O </w:t>
      </w:r>
      <w:proofErr w:type="spellStart"/>
      <w:r>
        <w:t>Got</w:t>
      </w:r>
      <w:proofErr w:type="spellEnd"/>
      <w:r>
        <w:t xml:space="preserve">, min arme Seel </w:t>
      </w:r>
      <w:proofErr w:type="spellStart"/>
      <w:r>
        <w:t>nym</w:t>
      </w:r>
      <w:proofErr w:type="spellEnd"/>
      <w:r>
        <w:t xml:space="preserve"> </w:t>
      </w:r>
      <w:proofErr w:type="spellStart"/>
      <w:r>
        <w:t>hen</w:t>
      </w:r>
      <w:proofErr w:type="spellEnd"/>
      <w:r>
        <w:t xml:space="preserve"> in </w:t>
      </w:r>
      <w:proofErr w:type="spellStart"/>
      <w:r>
        <w:t>dyn</w:t>
      </w:r>
      <w:proofErr w:type="spellEnd"/>
      <w:r>
        <w:t xml:space="preserve"> </w:t>
      </w:r>
      <w:proofErr w:type="spellStart"/>
      <w:r>
        <w:t>behödt</w:t>
      </w:r>
      <w:proofErr w:type="spellEnd"/>
      <w:r>
        <w:t>!</w:t>
      </w:r>
    </w:p>
    <w:p w14:paraId="30CF92D3" w14:textId="6C616A2A" w:rsidR="00F76071" w:rsidRDefault="00F76071" w:rsidP="00F76071">
      <w:pPr>
        <w:pStyle w:val="berschrift1"/>
      </w:pPr>
      <w:r>
        <w:rPr>
          <w:rStyle w:val="screen-reader-text"/>
        </w:rPr>
        <w:t>Ein Morgengebet (</w:t>
      </w:r>
      <w:proofErr w:type="spellStart"/>
      <w:r>
        <w:rPr>
          <w:rStyle w:val="screen-reader-text"/>
        </w:rPr>
        <w:t>ICk</w:t>
      </w:r>
      <w:proofErr w:type="spellEnd"/>
      <w:r>
        <w:rPr>
          <w:rStyle w:val="screen-reader-text"/>
        </w:rPr>
        <w:t xml:space="preserve"> </w:t>
      </w:r>
      <w:proofErr w:type="spellStart"/>
      <w:r>
        <w:rPr>
          <w:rStyle w:val="screen-reader-text"/>
        </w:rPr>
        <w:t>dancke</w:t>
      </w:r>
      <w:proofErr w:type="spellEnd"/>
      <w:r>
        <w:rPr>
          <w:rStyle w:val="screen-reader-text"/>
        </w:rPr>
        <w:t xml:space="preserve"> </w:t>
      </w:r>
      <w:proofErr w:type="spellStart"/>
      <w:r>
        <w:rPr>
          <w:rStyle w:val="screen-reader-text"/>
        </w:rPr>
        <w:t>dy</w:t>
      </w:r>
      <w:proofErr w:type="spellEnd"/>
      <w:r>
        <w:rPr>
          <w:rStyle w:val="screen-reader-text"/>
        </w:rPr>
        <w:t xml:space="preserve">, </w:t>
      </w:r>
      <w:proofErr w:type="spellStart"/>
      <w:r>
        <w:rPr>
          <w:rStyle w:val="screen-reader-text"/>
        </w:rPr>
        <w:t>Godt</w:t>
      </w:r>
      <w:proofErr w:type="spellEnd"/>
      <w:r>
        <w:rPr>
          <w:rStyle w:val="screen-reader-text"/>
        </w:rPr>
        <w:t xml:space="preserve">, vor alle </w:t>
      </w:r>
      <w:proofErr w:type="spellStart"/>
      <w:r>
        <w:rPr>
          <w:rStyle w:val="screen-reader-text"/>
        </w:rPr>
        <w:t>woldat</w:t>
      </w:r>
      <w:proofErr w:type="spellEnd"/>
      <w:r>
        <w:rPr>
          <w:rStyle w:val="screen-reader-text"/>
        </w:rPr>
        <w:t>,)</w:t>
      </w:r>
      <w:r>
        <w:t xml:space="preserve"> </w:t>
      </w:r>
    </w:p>
    <w:p w14:paraId="2FB4A586" w14:textId="77777777" w:rsidR="00F76071" w:rsidRDefault="00F76071" w:rsidP="00F76071">
      <w:pPr>
        <w:pStyle w:val="StandardWeb"/>
      </w:pPr>
      <w:proofErr w:type="spellStart"/>
      <w:r>
        <w:t>ICk</w:t>
      </w:r>
      <w:proofErr w:type="spellEnd"/>
      <w:r>
        <w:t xml:space="preserve"> </w:t>
      </w:r>
      <w:proofErr w:type="spellStart"/>
      <w:r>
        <w:t>dancke</w:t>
      </w:r>
      <w:proofErr w:type="spellEnd"/>
      <w:r>
        <w:t xml:space="preserve"> </w:t>
      </w:r>
      <w:proofErr w:type="spellStart"/>
      <w:r>
        <w:t>dy</w:t>
      </w:r>
      <w:proofErr w:type="spellEnd"/>
      <w:r>
        <w:t xml:space="preserve">, </w:t>
      </w:r>
      <w:proofErr w:type="spellStart"/>
      <w:r>
        <w:t>Godt</w:t>
      </w:r>
      <w:proofErr w:type="spellEnd"/>
      <w:r>
        <w:t xml:space="preserve">, vor alle </w:t>
      </w:r>
      <w:proofErr w:type="spellStart"/>
      <w:r>
        <w:t>woldat</w:t>
      </w:r>
      <w:proofErr w:type="spellEnd"/>
      <w:r>
        <w:t>,</w:t>
      </w:r>
      <w:r>
        <w:br/>
        <w:t xml:space="preserve">dat du </w:t>
      </w:r>
      <w:proofErr w:type="spellStart"/>
      <w:r>
        <w:t>ock</w:t>
      </w:r>
      <w:proofErr w:type="spellEnd"/>
      <w:r>
        <w:t xml:space="preserve"> </w:t>
      </w:r>
      <w:proofErr w:type="spellStart"/>
      <w:r>
        <w:t>my</w:t>
      </w:r>
      <w:proofErr w:type="spellEnd"/>
      <w:r>
        <w:t xml:space="preserve"> </w:t>
      </w:r>
      <w:proofErr w:type="spellStart"/>
      <w:r>
        <w:t>hefft</w:t>
      </w:r>
      <w:proofErr w:type="spellEnd"/>
      <w:r>
        <w:t xml:space="preserve"> </w:t>
      </w:r>
      <w:proofErr w:type="spellStart"/>
      <w:r>
        <w:t>gnediglick</w:t>
      </w:r>
      <w:proofErr w:type="spellEnd"/>
      <w:r>
        <w:br/>
        <w:t xml:space="preserve">de </w:t>
      </w:r>
      <w:proofErr w:type="spellStart"/>
      <w:r>
        <w:t>nacht</w:t>
      </w:r>
      <w:proofErr w:type="spellEnd"/>
      <w:r>
        <w:t xml:space="preserve"> </w:t>
      </w:r>
      <w:proofErr w:type="spellStart"/>
      <w:r>
        <w:t>behüdt</w:t>
      </w:r>
      <w:proofErr w:type="spellEnd"/>
      <w:r>
        <w:t xml:space="preserve"> </w:t>
      </w:r>
      <w:proofErr w:type="spellStart"/>
      <w:r>
        <w:t>dörch</w:t>
      </w:r>
      <w:proofErr w:type="spellEnd"/>
      <w:r>
        <w:t xml:space="preserve"> </w:t>
      </w:r>
      <w:proofErr w:type="spellStart"/>
      <w:r>
        <w:t>dine</w:t>
      </w:r>
      <w:proofErr w:type="spellEnd"/>
      <w:r>
        <w:t xml:space="preserve"> </w:t>
      </w:r>
      <w:proofErr w:type="spellStart"/>
      <w:r>
        <w:t>gud</w:t>
      </w:r>
      <w:proofErr w:type="spellEnd"/>
      <w:r>
        <w:t>,</w:t>
      </w:r>
      <w:r>
        <w:br/>
        <w:t xml:space="preserve">Und </w:t>
      </w:r>
      <w:proofErr w:type="spellStart"/>
      <w:r>
        <w:t>bidde</w:t>
      </w:r>
      <w:proofErr w:type="spellEnd"/>
      <w:r>
        <w:t xml:space="preserve"> nu </w:t>
      </w:r>
      <w:proofErr w:type="spellStart"/>
      <w:r>
        <w:t>vort</w:t>
      </w:r>
      <w:proofErr w:type="spellEnd"/>
      <w:r>
        <w:t xml:space="preserve">: O </w:t>
      </w:r>
      <w:proofErr w:type="spellStart"/>
      <w:r>
        <w:t>Godt</w:t>
      </w:r>
      <w:proofErr w:type="spellEnd"/>
      <w:r>
        <w:t xml:space="preserve">, </w:t>
      </w:r>
      <w:proofErr w:type="spellStart"/>
      <w:r>
        <w:t>myn</w:t>
      </w:r>
      <w:proofErr w:type="spellEnd"/>
      <w:r>
        <w:t xml:space="preserve"> </w:t>
      </w:r>
      <w:proofErr w:type="spellStart"/>
      <w:r>
        <w:t>hordt</w:t>
      </w:r>
      <w:proofErr w:type="spellEnd"/>
      <w:r>
        <w:t>,</w:t>
      </w:r>
      <w:r>
        <w:br/>
        <w:t xml:space="preserve">vor </w:t>
      </w:r>
      <w:proofErr w:type="spellStart"/>
      <w:r>
        <w:t>sünden</w:t>
      </w:r>
      <w:proofErr w:type="spellEnd"/>
      <w:r>
        <w:t xml:space="preserve"> </w:t>
      </w:r>
      <w:proofErr w:type="spellStart"/>
      <w:r>
        <w:t>unnd</w:t>
      </w:r>
      <w:proofErr w:type="spellEnd"/>
      <w:r>
        <w:t xml:space="preserve"> </w:t>
      </w:r>
      <w:proofErr w:type="spellStart"/>
      <w:r>
        <w:t>vahr</w:t>
      </w:r>
      <w:proofErr w:type="spellEnd"/>
      <w:r>
        <w:t xml:space="preserve"> </w:t>
      </w:r>
      <w:proofErr w:type="spellStart"/>
      <w:r>
        <w:t>my</w:t>
      </w:r>
      <w:proofErr w:type="spellEnd"/>
      <w:r>
        <w:t xml:space="preserve"> </w:t>
      </w:r>
      <w:proofErr w:type="spellStart"/>
      <w:r>
        <w:t>hüdt</w:t>
      </w:r>
      <w:proofErr w:type="spellEnd"/>
      <w:r>
        <w:t xml:space="preserve"> </w:t>
      </w:r>
      <w:proofErr w:type="spellStart"/>
      <w:r>
        <w:t>bewar</w:t>
      </w:r>
      <w:proofErr w:type="spellEnd"/>
      <w:r>
        <w:t>,</w:t>
      </w:r>
      <w:r>
        <w:br/>
        <w:t xml:space="preserve">dat </w:t>
      </w:r>
      <w:proofErr w:type="spellStart"/>
      <w:r>
        <w:t>my</w:t>
      </w:r>
      <w:proofErr w:type="spellEnd"/>
      <w:r>
        <w:t xml:space="preserve"> kein böses </w:t>
      </w:r>
      <w:proofErr w:type="spellStart"/>
      <w:r>
        <w:t>wedderfar</w:t>
      </w:r>
      <w:proofErr w:type="spellEnd"/>
      <w:r>
        <w:t>!</w:t>
      </w:r>
    </w:p>
    <w:p w14:paraId="403ED9A3" w14:textId="77777777" w:rsidR="00F76071" w:rsidRDefault="00F76071" w:rsidP="00F76071">
      <w:pPr>
        <w:pStyle w:val="StandardWeb"/>
      </w:pPr>
      <w:proofErr w:type="spellStart"/>
      <w:r>
        <w:t>Ick</w:t>
      </w:r>
      <w:proofErr w:type="spellEnd"/>
      <w:r>
        <w:t xml:space="preserve"> </w:t>
      </w:r>
      <w:proofErr w:type="spellStart"/>
      <w:r>
        <w:t>beuel</w:t>
      </w:r>
      <w:proofErr w:type="spellEnd"/>
      <w:r>
        <w:t xml:space="preserve"> </w:t>
      </w:r>
      <w:proofErr w:type="spellStart"/>
      <w:r>
        <w:t>dy</w:t>
      </w:r>
      <w:proofErr w:type="spellEnd"/>
      <w:r>
        <w:t xml:space="preserve">, Herr, </w:t>
      </w:r>
      <w:proofErr w:type="spellStart"/>
      <w:r>
        <w:t>mine</w:t>
      </w:r>
      <w:proofErr w:type="spellEnd"/>
      <w:r>
        <w:t xml:space="preserve"> Seel und ehr,</w:t>
      </w:r>
      <w:r>
        <w:br/>
      </w:r>
      <w:proofErr w:type="spellStart"/>
      <w:r>
        <w:t>hert</w:t>
      </w:r>
      <w:proofErr w:type="spellEnd"/>
      <w:r>
        <w:t xml:space="preserve">, sinn </w:t>
      </w:r>
      <w:proofErr w:type="spellStart"/>
      <w:r>
        <w:t>unnd</w:t>
      </w:r>
      <w:proofErr w:type="spellEnd"/>
      <w:r>
        <w:t xml:space="preserve"> </w:t>
      </w:r>
      <w:proofErr w:type="spellStart"/>
      <w:r>
        <w:t>mudt</w:t>
      </w:r>
      <w:proofErr w:type="spellEnd"/>
      <w:r>
        <w:t xml:space="preserve">, </w:t>
      </w:r>
      <w:proofErr w:type="spellStart"/>
      <w:r>
        <w:t>myn</w:t>
      </w:r>
      <w:proofErr w:type="spellEnd"/>
      <w:r>
        <w:t xml:space="preserve"> </w:t>
      </w:r>
      <w:proofErr w:type="spellStart"/>
      <w:r>
        <w:t>Lyff</w:t>
      </w:r>
      <w:proofErr w:type="spellEnd"/>
      <w:r>
        <w:t xml:space="preserve"> </w:t>
      </w:r>
      <w:proofErr w:type="spellStart"/>
      <w:r>
        <w:t>unnd</w:t>
      </w:r>
      <w:proofErr w:type="spellEnd"/>
      <w:r>
        <w:t xml:space="preserve"> </w:t>
      </w:r>
      <w:proofErr w:type="spellStart"/>
      <w:r>
        <w:t>gudt</w:t>
      </w:r>
      <w:proofErr w:type="spellEnd"/>
      <w:r>
        <w:br/>
        <w:t xml:space="preserve">und all dat </w:t>
      </w:r>
      <w:proofErr w:type="spellStart"/>
      <w:r>
        <w:t>mine</w:t>
      </w:r>
      <w:proofErr w:type="spellEnd"/>
      <w:r>
        <w:t xml:space="preserve">: de Engel </w:t>
      </w:r>
      <w:proofErr w:type="spellStart"/>
      <w:r>
        <w:t>dyn</w:t>
      </w:r>
      <w:proofErr w:type="spellEnd"/>
      <w:r>
        <w:br/>
      </w:r>
      <w:proofErr w:type="spellStart"/>
      <w:r>
        <w:t>Hebb</w:t>
      </w:r>
      <w:proofErr w:type="spellEnd"/>
      <w:r>
        <w:t xml:space="preserve"> </w:t>
      </w:r>
      <w:proofErr w:type="spellStart"/>
      <w:r>
        <w:t>miner</w:t>
      </w:r>
      <w:proofErr w:type="spellEnd"/>
      <w:r>
        <w:t xml:space="preserve"> acht, dat nicht </w:t>
      </w:r>
      <w:proofErr w:type="spellStart"/>
      <w:r>
        <w:t>vinde</w:t>
      </w:r>
      <w:proofErr w:type="spellEnd"/>
      <w:r>
        <w:t xml:space="preserve"> macht</w:t>
      </w:r>
      <w:r>
        <w:br/>
        <w:t xml:space="preserve">de </w:t>
      </w:r>
      <w:proofErr w:type="spellStart"/>
      <w:r>
        <w:t>viendt</w:t>
      </w:r>
      <w:proofErr w:type="spellEnd"/>
      <w:r>
        <w:t xml:space="preserve"> an </w:t>
      </w:r>
      <w:proofErr w:type="spellStart"/>
      <w:r>
        <w:t>my</w:t>
      </w:r>
      <w:proofErr w:type="spellEnd"/>
      <w:r>
        <w:t xml:space="preserve"> </w:t>
      </w:r>
      <w:proofErr w:type="spellStart"/>
      <w:r>
        <w:t>nha</w:t>
      </w:r>
      <w:proofErr w:type="spellEnd"/>
      <w:r>
        <w:t xml:space="preserve"> </w:t>
      </w:r>
      <w:proofErr w:type="spellStart"/>
      <w:r>
        <w:t>sinem</w:t>
      </w:r>
      <w:proofErr w:type="spellEnd"/>
      <w:r>
        <w:t xml:space="preserve"> </w:t>
      </w:r>
      <w:proofErr w:type="spellStart"/>
      <w:r>
        <w:t>bger</w:t>
      </w:r>
      <w:proofErr w:type="spellEnd"/>
      <w:r>
        <w:br/>
        <w:t xml:space="preserve">und </w:t>
      </w:r>
      <w:proofErr w:type="spellStart"/>
      <w:r>
        <w:t>my</w:t>
      </w:r>
      <w:proofErr w:type="spellEnd"/>
      <w:r>
        <w:t xml:space="preserve"> in </w:t>
      </w:r>
      <w:proofErr w:type="spellStart"/>
      <w:r>
        <w:t>sünde</w:t>
      </w:r>
      <w:proofErr w:type="spellEnd"/>
      <w:r>
        <w:t xml:space="preserve"> mit listen </w:t>
      </w:r>
      <w:proofErr w:type="spellStart"/>
      <w:r>
        <w:t>vör</w:t>
      </w:r>
      <w:proofErr w:type="spellEnd"/>
      <w:r>
        <w:t>.</w:t>
      </w:r>
    </w:p>
    <w:p w14:paraId="46301D24" w14:textId="77777777" w:rsidR="00F76071" w:rsidRDefault="00F76071" w:rsidP="00F76071">
      <w:pPr>
        <w:pStyle w:val="StandardWeb"/>
      </w:pPr>
      <w:proofErr w:type="spellStart"/>
      <w:r>
        <w:t>Ock</w:t>
      </w:r>
      <w:proofErr w:type="spellEnd"/>
      <w:r>
        <w:t xml:space="preserve"> </w:t>
      </w:r>
      <w:proofErr w:type="spellStart"/>
      <w:r>
        <w:t>woldest</w:t>
      </w:r>
      <w:proofErr w:type="spellEnd"/>
      <w:r>
        <w:t xml:space="preserve">, Here, </w:t>
      </w:r>
      <w:proofErr w:type="spellStart"/>
      <w:r>
        <w:t>vorgeuen</w:t>
      </w:r>
      <w:proofErr w:type="spellEnd"/>
      <w:r>
        <w:t xml:space="preserve"> </w:t>
      </w:r>
      <w:proofErr w:type="spellStart"/>
      <w:r>
        <w:t>my</w:t>
      </w:r>
      <w:proofErr w:type="spellEnd"/>
      <w:r>
        <w:br/>
      </w:r>
      <w:proofErr w:type="spellStart"/>
      <w:r>
        <w:t>dorch</w:t>
      </w:r>
      <w:proofErr w:type="spellEnd"/>
      <w:r>
        <w:t xml:space="preserve"> </w:t>
      </w:r>
      <w:proofErr w:type="spellStart"/>
      <w:r>
        <w:t>dine</w:t>
      </w:r>
      <w:proofErr w:type="spellEnd"/>
      <w:r>
        <w:t xml:space="preserve"> </w:t>
      </w:r>
      <w:proofErr w:type="spellStart"/>
      <w:r>
        <w:t>huldt</w:t>
      </w:r>
      <w:proofErr w:type="spellEnd"/>
      <w:r>
        <w:t xml:space="preserve"> </w:t>
      </w:r>
      <w:proofErr w:type="spellStart"/>
      <w:r>
        <w:t>myn</w:t>
      </w:r>
      <w:proofErr w:type="spellEnd"/>
      <w:r>
        <w:t xml:space="preserve"> </w:t>
      </w:r>
      <w:proofErr w:type="spellStart"/>
      <w:r>
        <w:t>sünd</w:t>
      </w:r>
      <w:proofErr w:type="spellEnd"/>
      <w:r>
        <w:t xml:space="preserve"> und </w:t>
      </w:r>
      <w:proofErr w:type="spellStart"/>
      <w:r>
        <w:t>schuldt</w:t>
      </w:r>
      <w:proofErr w:type="spellEnd"/>
      <w:r>
        <w:t>:</w:t>
      </w:r>
      <w:r>
        <w:br/>
      </w:r>
      <w:proofErr w:type="spellStart"/>
      <w:r>
        <w:t>ick</w:t>
      </w:r>
      <w:proofErr w:type="spellEnd"/>
      <w:r>
        <w:t xml:space="preserve"> heb an </w:t>
      </w:r>
      <w:proofErr w:type="spellStart"/>
      <w:r>
        <w:t>dy</w:t>
      </w:r>
      <w:proofErr w:type="spellEnd"/>
      <w:r>
        <w:t xml:space="preserve"> </w:t>
      </w:r>
      <w:proofErr w:type="spellStart"/>
      <w:r>
        <w:t>vorgrepen</w:t>
      </w:r>
      <w:proofErr w:type="spellEnd"/>
      <w:r>
        <w:t xml:space="preserve"> </w:t>
      </w:r>
      <w:proofErr w:type="spellStart"/>
      <w:r>
        <w:t>my</w:t>
      </w:r>
      <w:proofErr w:type="spellEnd"/>
      <w:r>
        <w:t>,</w:t>
      </w:r>
      <w:r>
        <w:br/>
        <w:t xml:space="preserve">Unrecht </w:t>
      </w:r>
      <w:proofErr w:type="spellStart"/>
      <w:r>
        <w:t>gedan</w:t>
      </w:r>
      <w:proofErr w:type="spellEnd"/>
      <w:r>
        <w:t xml:space="preserve">! HERR, </w:t>
      </w:r>
      <w:proofErr w:type="spellStart"/>
      <w:r>
        <w:t>gnad</w:t>
      </w:r>
      <w:proofErr w:type="spellEnd"/>
      <w:r>
        <w:t xml:space="preserve"> und schon</w:t>
      </w:r>
      <w:r>
        <w:br/>
      </w:r>
      <w:proofErr w:type="spellStart"/>
      <w:r>
        <w:t>tho</w:t>
      </w:r>
      <w:proofErr w:type="spellEnd"/>
      <w:r>
        <w:t xml:space="preserve"> aller </w:t>
      </w:r>
      <w:proofErr w:type="spellStart"/>
      <w:r>
        <w:t>frist</w:t>
      </w:r>
      <w:proofErr w:type="spellEnd"/>
      <w:r>
        <w:t xml:space="preserve"> </w:t>
      </w:r>
      <w:proofErr w:type="spellStart"/>
      <w:r>
        <w:t>dorch</w:t>
      </w:r>
      <w:proofErr w:type="spellEnd"/>
      <w:r>
        <w:t xml:space="preserve"> Jesum Christ,</w:t>
      </w:r>
      <w:r>
        <w:br/>
        <w:t xml:space="preserve">de </w:t>
      </w:r>
      <w:proofErr w:type="spellStart"/>
      <w:r>
        <w:t>unse</w:t>
      </w:r>
      <w:proofErr w:type="spellEnd"/>
      <w:r>
        <w:t xml:space="preserve"> einige Midler ist!</w:t>
      </w:r>
    </w:p>
    <w:p w14:paraId="69BE7958" w14:textId="1058D619" w:rsidR="00F76071" w:rsidRDefault="00F76071" w:rsidP="00F76071">
      <w:pPr>
        <w:pStyle w:val="berschrift1"/>
      </w:pPr>
      <w:r>
        <w:rPr>
          <w:rStyle w:val="screen-reader-text"/>
        </w:rPr>
        <w:t>Ach lieber Herre Jesu Christ, der du ein Kindlein worden bist</w:t>
      </w:r>
      <w:r>
        <w:t xml:space="preserve"> </w:t>
      </w:r>
    </w:p>
    <w:p w14:paraId="627E946C" w14:textId="77777777" w:rsidR="00F76071" w:rsidRDefault="00F76071" w:rsidP="00F76071">
      <w:pPr>
        <w:pStyle w:val="StandardWeb"/>
      </w:pPr>
      <w:r>
        <w:t>1. Ach lieber Herre Jesu Christ,</w:t>
      </w:r>
      <w:r>
        <w:br/>
        <w:t>der du ein Kindlein worden bist,</w:t>
      </w:r>
      <w:r>
        <w:br/>
        <w:t>von einer Jungfrau rein geborn,</w:t>
      </w:r>
      <w:r>
        <w:br/>
        <w:t>daß wir nicht möchten sein verlorn,</w:t>
      </w:r>
    </w:p>
    <w:p w14:paraId="2D10E667" w14:textId="77777777" w:rsidR="00F76071" w:rsidRDefault="00F76071" w:rsidP="00F76071">
      <w:pPr>
        <w:pStyle w:val="StandardWeb"/>
      </w:pPr>
      <w:r>
        <w:t>2. du hast die Kinder nicht veracht‘,</w:t>
      </w:r>
      <w:r>
        <w:br/>
        <w:t>da sie sind worden zu dir bracht,</w:t>
      </w:r>
      <w:r>
        <w:br/>
        <w:t>du hast dein Händ auf sie gelegt,</w:t>
      </w:r>
      <w:r>
        <w:br/>
        <w:t>sie schön umfangen und gesagt:</w:t>
      </w:r>
    </w:p>
    <w:p w14:paraId="7C63B7DC" w14:textId="77777777" w:rsidR="00F76071" w:rsidRDefault="00F76071" w:rsidP="00F76071">
      <w:pPr>
        <w:pStyle w:val="StandardWeb"/>
      </w:pPr>
      <w:r>
        <w:t>3. »Die Kinder lasset kommen her</w:t>
      </w:r>
      <w:r>
        <w:br/>
        <w:t>zu mir, ihn‘ niemand solches wehr,</w:t>
      </w:r>
      <w:r>
        <w:br/>
        <w:t>denn solcher ist das Himmelreich,</w:t>
      </w:r>
      <w:r>
        <w:br/>
        <w:t xml:space="preserve">die man mir bringt, </w:t>
      </w:r>
      <w:proofErr w:type="spellStart"/>
      <w:r>
        <w:t>beid</w:t>
      </w:r>
      <w:proofErr w:type="spellEnd"/>
      <w:r>
        <w:t>, arm und reich.«</w:t>
      </w:r>
    </w:p>
    <w:p w14:paraId="189166D7" w14:textId="77777777" w:rsidR="00F76071" w:rsidRDefault="00F76071" w:rsidP="00F76071">
      <w:pPr>
        <w:pStyle w:val="StandardWeb"/>
      </w:pPr>
      <w:r>
        <w:t>4. Ich bitt, laß dir befohlen sein,</w:t>
      </w:r>
      <w:r>
        <w:br/>
        <w:t>ach lieber Herr, dies Kindelein,</w:t>
      </w:r>
      <w:r>
        <w:br/>
        <w:t>behüte es vor allem Leid</w:t>
      </w:r>
      <w:r>
        <w:br/>
        <w:t>und alle in der Christenheit.</w:t>
      </w:r>
    </w:p>
    <w:p w14:paraId="1D22F995" w14:textId="77777777" w:rsidR="00F76071" w:rsidRDefault="00F76071" w:rsidP="00F76071">
      <w:pPr>
        <w:pStyle w:val="StandardWeb"/>
      </w:pPr>
      <w:r>
        <w:t xml:space="preserve">5. Durch deine Engel es </w:t>
      </w:r>
      <w:proofErr w:type="spellStart"/>
      <w:r>
        <w:t>bewahr</w:t>
      </w:r>
      <w:proofErr w:type="spellEnd"/>
      <w:r>
        <w:br/>
        <w:t>vor Unfall, Schaden und Gefahr;</w:t>
      </w:r>
      <w:r>
        <w:br/>
        <w:t>erbarm dich seiner gnädiglich,</w:t>
      </w:r>
      <w:r>
        <w:br/>
        <w:t>gib deinen Segen mildiglich.</w:t>
      </w:r>
    </w:p>
    <w:p w14:paraId="61CD9ACD" w14:textId="77777777" w:rsidR="00F76071" w:rsidRDefault="00F76071" w:rsidP="00F76071">
      <w:pPr>
        <w:pStyle w:val="StandardWeb"/>
      </w:pPr>
      <w:r>
        <w:t>6. Gib Gnad, daß es gerate wohl</w:t>
      </w:r>
      <w:r>
        <w:br/>
        <w:t xml:space="preserve">zu deinen </w:t>
      </w:r>
      <w:proofErr w:type="spellStart"/>
      <w:r>
        <w:t>Ehrn</w:t>
      </w:r>
      <w:proofErr w:type="spellEnd"/>
      <w:r>
        <w:t xml:space="preserve"> und </w:t>
      </w:r>
      <w:proofErr w:type="spellStart"/>
      <w:r>
        <w:t>Wohlgefalln</w:t>
      </w:r>
      <w:proofErr w:type="spellEnd"/>
      <w:r>
        <w:t>,</w:t>
      </w:r>
      <w:r>
        <w:br/>
        <w:t xml:space="preserve">auf daß es hier </w:t>
      </w:r>
      <w:proofErr w:type="spellStart"/>
      <w:r>
        <w:t>gottseliglich</w:t>
      </w:r>
      <w:proofErr w:type="spellEnd"/>
      <w:r>
        <w:t>,</w:t>
      </w:r>
      <w:r>
        <w:br/>
        <w:t>hernach auch lebe ewiglich.</w:t>
      </w:r>
    </w:p>
    <w:p w14:paraId="27B883DD" w14:textId="3AC5F354" w:rsidR="00F76071" w:rsidRDefault="00F76071" w:rsidP="00F76071">
      <w:pPr>
        <w:pStyle w:val="berschrift1"/>
      </w:pPr>
      <w:r>
        <w:rPr>
          <w:rStyle w:val="screen-reader-text"/>
        </w:rPr>
        <w:t>Preis der Hülfe Gottes (</w:t>
      </w:r>
      <w:proofErr w:type="spellStart"/>
      <w:r>
        <w:rPr>
          <w:rStyle w:val="screen-reader-text"/>
        </w:rPr>
        <w:t>Myn</w:t>
      </w:r>
      <w:proofErr w:type="spellEnd"/>
      <w:r>
        <w:rPr>
          <w:rStyle w:val="screen-reader-text"/>
        </w:rPr>
        <w:t xml:space="preserve">‘ Seele </w:t>
      </w:r>
      <w:proofErr w:type="spellStart"/>
      <w:r>
        <w:rPr>
          <w:rStyle w:val="screen-reader-text"/>
        </w:rPr>
        <w:t>schall</w:t>
      </w:r>
      <w:proofErr w:type="spellEnd"/>
      <w:r>
        <w:rPr>
          <w:rStyle w:val="screen-reader-text"/>
        </w:rPr>
        <w:t xml:space="preserve"> nah </w:t>
      </w:r>
      <w:proofErr w:type="spellStart"/>
      <w:r>
        <w:rPr>
          <w:rStyle w:val="screen-reader-text"/>
        </w:rPr>
        <w:t>Hertengrund</w:t>
      </w:r>
      <w:proofErr w:type="spellEnd"/>
      <w:r>
        <w:rPr>
          <w:rStyle w:val="screen-reader-text"/>
        </w:rPr>
        <w:t>)</w:t>
      </w:r>
      <w:r>
        <w:t xml:space="preserve"> </w:t>
      </w:r>
    </w:p>
    <w:p w14:paraId="7E4C7004" w14:textId="77777777" w:rsidR="00F76071" w:rsidRDefault="00F76071" w:rsidP="00F76071">
      <w:pPr>
        <w:pStyle w:val="StandardWeb"/>
      </w:pPr>
      <w:r>
        <w:rPr>
          <w:rStyle w:val="Fett"/>
        </w:rPr>
        <w:t xml:space="preserve">Der </w:t>
      </w:r>
      <w:proofErr w:type="spellStart"/>
      <w:r>
        <w:rPr>
          <w:rStyle w:val="Fett"/>
        </w:rPr>
        <w:t>145ste</w:t>
      </w:r>
      <w:proofErr w:type="spellEnd"/>
      <w:r>
        <w:rPr>
          <w:rStyle w:val="Fett"/>
        </w:rPr>
        <w:t xml:space="preserve"> Psalm</w:t>
      </w:r>
    </w:p>
    <w:p w14:paraId="557257BE" w14:textId="77777777" w:rsidR="00F76071" w:rsidRDefault="00F76071" w:rsidP="00F76071">
      <w:pPr>
        <w:pStyle w:val="StandardWeb"/>
      </w:pPr>
      <w:proofErr w:type="spellStart"/>
      <w:r>
        <w:t>Myn</w:t>
      </w:r>
      <w:proofErr w:type="spellEnd"/>
      <w:r>
        <w:t xml:space="preserve">‘ Seele </w:t>
      </w:r>
      <w:proofErr w:type="spellStart"/>
      <w:r>
        <w:t>schall</w:t>
      </w:r>
      <w:proofErr w:type="spellEnd"/>
      <w:r>
        <w:t xml:space="preserve"> nah </w:t>
      </w:r>
      <w:proofErr w:type="spellStart"/>
      <w:r>
        <w:t>Hertengrund</w:t>
      </w:r>
      <w:proofErr w:type="spellEnd"/>
      <w:r>
        <w:br/>
        <w:t xml:space="preserve">Dy </w:t>
      </w:r>
      <w:proofErr w:type="spellStart"/>
      <w:r>
        <w:t>laven</w:t>
      </w:r>
      <w:proofErr w:type="spellEnd"/>
      <w:r>
        <w:t xml:space="preserve">, </w:t>
      </w:r>
      <w:proofErr w:type="spellStart"/>
      <w:r>
        <w:t>Godt</w:t>
      </w:r>
      <w:proofErr w:type="spellEnd"/>
      <w:r>
        <w:t xml:space="preserve"> </w:t>
      </w:r>
      <w:proofErr w:type="spellStart"/>
      <w:r>
        <w:t>myn</w:t>
      </w:r>
      <w:proofErr w:type="spellEnd"/>
      <w:r>
        <w:t xml:space="preserve"> Herr;</w:t>
      </w:r>
      <w:r>
        <w:br/>
        <w:t xml:space="preserve">Dyn </w:t>
      </w:r>
      <w:proofErr w:type="spellStart"/>
      <w:r>
        <w:t>Loff</w:t>
      </w:r>
      <w:proofErr w:type="spellEnd"/>
      <w:r>
        <w:t xml:space="preserve"> </w:t>
      </w:r>
      <w:proofErr w:type="spellStart"/>
      <w:r>
        <w:t>schall</w:t>
      </w:r>
      <w:proofErr w:type="spellEnd"/>
      <w:r>
        <w:t xml:space="preserve"> singen stets </w:t>
      </w:r>
      <w:proofErr w:type="spellStart"/>
      <w:r>
        <w:t>myn</w:t>
      </w:r>
      <w:proofErr w:type="spellEnd"/>
      <w:r>
        <w:t xml:space="preserve"> Mund</w:t>
      </w:r>
      <w:r>
        <w:br/>
        <w:t xml:space="preserve">Und </w:t>
      </w:r>
      <w:proofErr w:type="spellStart"/>
      <w:r>
        <w:t>prysen</w:t>
      </w:r>
      <w:proofErr w:type="spellEnd"/>
      <w:r>
        <w:t xml:space="preserve"> hoch </w:t>
      </w:r>
      <w:proofErr w:type="spellStart"/>
      <w:r>
        <w:t>dyn</w:t>
      </w:r>
      <w:proofErr w:type="spellEnd"/>
      <w:r>
        <w:t>‘ Ehre.</w:t>
      </w:r>
      <w:r>
        <w:br/>
      </w:r>
      <w:proofErr w:type="spellStart"/>
      <w:r>
        <w:t>Ick</w:t>
      </w:r>
      <w:proofErr w:type="spellEnd"/>
      <w:r>
        <w:t xml:space="preserve"> will </w:t>
      </w:r>
      <w:proofErr w:type="spellStart"/>
      <w:r>
        <w:t>myn</w:t>
      </w:r>
      <w:proofErr w:type="spellEnd"/>
      <w:r>
        <w:t xml:space="preserve"> ganze </w:t>
      </w:r>
      <w:proofErr w:type="spellStart"/>
      <w:r>
        <w:t>Levenlang</w:t>
      </w:r>
      <w:proofErr w:type="spellEnd"/>
      <w:r>
        <w:br/>
        <w:t xml:space="preserve">Dy, </w:t>
      </w:r>
      <w:proofErr w:type="spellStart"/>
      <w:r>
        <w:t>Godt</w:t>
      </w:r>
      <w:proofErr w:type="spellEnd"/>
      <w:r>
        <w:t xml:space="preserve"> </w:t>
      </w:r>
      <w:proofErr w:type="spellStart"/>
      <w:r>
        <w:t>myn</w:t>
      </w:r>
      <w:proofErr w:type="spellEnd"/>
      <w:r>
        <w:t xml:space="preserve"> Here, </w:t>
      </w:r>
      <w:proofErr w:type="spellStart"/>
      <w:r>
        <w:t>seggen</w:t>
      </w:r>
      <w:proofErr w:type="spellEnd"/>
      <w:r>
        <w:t xml:space="preserve"> Dank‘,</w:t>
      </w:r>
      <w:r>
        <w:br/>
      </w:r>
      <w:proofErr w:type="spellStart"/>
      <w:r>
        <w:t>Dewyle</w:t>
      </w:r>
      <w:proofErr w:type="spellEnd"/>
      <w:r>
        <w:t xml:space="preserve"> </w:t>
      </w:r>
      <w:proofErr w:type="spellStart"/>
      <w:r>
        <w:t>ick</w:t>
      </w:r>
      <w:proofErr w:type="spellEnd"/>
      <w:r>
        <w:t xml:space="preserve"> bin </w:t>
      </w:r>
      <w:proofErr w:type="spellStart"/>
      <w:r>
        <w:t>up</w:t>
      </w:r>
      <w:proofErr w:type="spellEnd"/>
      <w:r>
        <w:t xml:space="preserve"> Erden.</w:t>
      </w:r>
    </w:p>
    <w:p w14:paraId="1E9CEB78" w14:textId="77777777" w:rsidR="00F76071" w:rsidRDefault="00F76071" w:rsidP="00F76071">
      <w:pPr>
        <w:pStyle w:val="StandardWeb"/>
      </w:pPr>
      <w:r>
        <w:t xml:space="preserve">Dy gehört, </w:t>
      </w:r>
      <w:proofErr w:type="spellStart"/>
      <w:r>
        <w:t>Godt</w:t>
      </w:r>
      <w:proofErr w:type="spellEnd"/>
      <w:r>
        <w:t xml:space="preserve"> Here, (</w:t>
      </w:r>
      <w:proofErr w:type="spellStart"/>
      <w:r>
        <w:t>Prys</w:t>
      </w:r>
      <w:proofErr w:type="spellEnd"/>
      <w:r>
        <w:t xml:space="preserve">) Ehr‘ und </w:t>
      </w:r>
      <w:proofErr w:type="spellStart"/>
      <w:r>
        <w:t>Loff</w:t>
      </w:r>
      <w:proofErr w:type="spellEnd"/>
      <w:r>
        <w:t>!</w:t>
      </w:r>
      <w:r>
        <w:br/>
        <w:t xml:space="preserve">Du </w:t>
      </w:r>
      <w:proofErr w:type="spellStart"/>
      <w:r>
        <w:t>helpen</w:t>
      </w:r>
      <w:proofErr w:type="spellEnd"/>
      <w:r>
        <w:t xml:space="preserve"> kannst alleine.</w:t>
      </w:r>
      <w:r>
        <w:br/>
        <w:t xml:space="preserve">Alle </w:t>
      </w:r>
      <w:proofErr w:type="spellStart"/>
      <w:r>
        <w:t>Försten</w:t>
      </w:r>
      <w:proofErr w:type="spellEnd"/>
      <w:r>
        <w:t xml:space="preserve"> </w:t>
      </w:r>
      <w:proofErr w:type="spellStart"/>
      <w:r>
        <w:t>sint</w:t>
      </w:r>
      <w:proofErr w:type="spellEnd"/>
      <w:r>
        <w:t xml:space="preserve"> </w:t>
      </w:r>
      <w:proofErr w:type="spellStart"/>
      <w:r>
        <w:t>ock</w:t>
      </w:r>
      <w:proofErr w:type="spellEnd"/>
      <w:r>
        <w:t xml:space="preserve"> </w:t>
      </w:r>
      <w:proofErr w:type="spellStart"/>
      <w:r>
        <w:t>Erd</w:t>
      </w:r>
      <w:proofErr w:type="spellEnd"/>
      <w:r>
        <w:t>‘ und Stoff,</w:t>
      </w:r>
      <w:r>
        <w:br/>
        <w:t xml:space="preserve">Wo ander‘ </w:t>
      </w:r>
      <w:proofErr w:type="spellStart"/>
      <w:r>
        <w:t>Minschen</w:t>
      </w:r>
      <w:proofErr w:type="spellEnd"/>
      <w:r>
        <w:t xml:space="preserve"> gemeine.</w:t>
      </w:r>
      <w:r>
        <w:br/>
      </w:r>
      <w:proofErr w:type="spellStart"/>
      <w:r>
        <w:t>Darup</w:t>
      </w:r>
      <w:proofErr w:type="spellEnd"/>
      <w:r>
        <w:t xml:space="preserve"> sick </w:t>
      </w:r>
      <w:proofErr w:type="spellStart"/>
      <w:r>
        <w:t>Nemandt</w:t>
      </w:r>
      <w:proofErr w:type="spellEnd"/>
      <w:r>
        <w:t xml:space="preserve"> </w:t>
      </w:r>
      <w:proofErr w:type="spellStart"/>
      <w:r>
        <w:t>lathen</w:t>
      </w:r>
      <w:proofErr w:type="spellEnd"/>
      <w:r>
        <w:t xml:space="preserve"> </w:t>
      </w:r>
      <w:proofErr w:type="spellStart"/>
      <w:r>
        <w:t>schall</w:t>
      </w:r>
      <w:proofErr w:type="spellEnd"/>
      <w:r>
        <w:t>;</w:t>
      </w:r>
      <w:r>
        <w:br/>
        <w:t xml:space="preserve">ER‘ </w:t>
      </w:r>
      <w:proofErr w:type="spellStart"/>
      <w:r>
        <w:t>Hülp</w:t>
      </w:r>
      <w:proofErr w:type="spellEnd"/>
      <w:r>
        <w:t xml:space="preserve"> </w:t>
      </w:r>
      <w:proofErr w:type="spellStart"/>
      <w:r>
        <w:t>döcht</w:t>
      </w:r>
      <w:proofErr w:type="spellEnd"/>
      <w:r>
        <w:t xml:space="preserve"> doch nicht </w:t>
      </w:r>
      <w:proofErr w:type="spellStart"/>
      <w:r>
        <w:t>averall</w:t>
      </w:r>
      <w:proofErr w:type="spellEnd"/>
      <w:r>
        <w:t>,</w:t>
      </w:r>
      <w:r>
        <w:br/>
        <w:t xml:space="preserve">Wenn rechte </w:t>
      </w:r>
      <w:proofErr w:type="spellStart"/>
      <w:r>
        <w:t>Nodt</w:t>
      </w:r>
      <w:proofErr w:type="spellEnd"/>
      <w:r>
        <w:t xml:space="preserve"> und drücket.</w:t>
      </w:r>
    </w:p>
    <w:p w14:paraId="05020D19" w14:textId="77777777" w:rsidR="00F76071" w:rsidRDefault="00F76071" w:rsidP="00F76071">
      <w:pPr>
        <w:pStyle w:val="StandardWeb"/>
      </w:pPr>
      <w:proofErr w:type="spellStart"/>
      <w:r>
        <w:t>Idt</w:t>
      </w:r>
      <w:proofErr w:type="spellEnd"/>
      <w:r>
        <w:t xml:space="preserve"> </w:t>
      </w:r>
      <w:proofErr w:type="spellStart"/>
      <w:r>
        <w:t>sy</w:t>
      </w:r>
      <w:proofErr w:type="spellEnd"/>
      <w:r>
        <w:t xml:space="preserve"> ein </w:t>
      </w:r>
      <w:proofErr w:type="spellStart"/>
      <w:r>
        <w:t>Minsch</w:t>
      </w:r>
      <w:proofErr w:type="spellEnd"/>
      <w:r>
        <w:t xml:space="preserve"> wo </w:t>
      </w:r>
      <w:proofErr w:type="spellStart"/>
      <w:r>
        <w:t>groth</w:t>
      </w:r>
      <w:proofErr w:type="spellEnd"/>
      <w:r>
        <w:t xml:space="preserve"> he kann,</w:t>
      </w:r>
      <w:r>
        <w:br/>
        <w:t xml:space="preserve">Den Geist </w:t>
      </w:r>
      <w:proofErr w:type="spellStart"/>
      <w:r>
        <w:t>moth</w:t>
      </w:r>
      <w:proofErr w:type="spellEnd"/>
      <w:r>
        <w:t xml:space="preserve"> he </w:t>
      </w:r>
      <w:proofErr w:type="spellStart"/>
      <w:r>
        <w:t>upgeven</w:t>
      </w:r>
      <w:proofErr w:type="spellEnd"/>
      <w:r>
        <w:t>;</w:t>
      </w:r>
      <w:r>
        <w:br/>
      </w:r>
      <w:proofErr w:type="spellStart"/>
      <w:r>
        <w:t>Tho</w:t>
      </w:r>
      <w:proofErr w:type="spellEnd"/>
      <w:r>
        <w:t xml:space="preserve"> </w:t>
      </w:r>
      <w:proofErr w:type="spellStart"/>
      <w:r>
        <w:t>syner</w:t>
      </w:r>
      <w:proofErr w:type="spellEnd"/>
      <w:r>
        <w:t xml:space="preserve"> </w:t>
      </w:r>
      <w:proofErr w:type="spellStart"/>
      <w:r>
        <w:t>Tydt</w:t>
      </w:r>
      <w:proofErr w:type="spellEnd"/>
      <w:r>
        <w:t xml:space="preserve"> </w:t>
      </w:r>
      <w:proofErr w:type="spellStart"/>
      <w:r>
        <w:t>moth</w:t>
      </w:r>
      <w:proofErr w:type="spellEnd"/>
      <w:r>
        <w:t xml:space="preserve"> he </w:t>
      </w:r>
      <w:proofErr w:type="spellStart"/>
      <w:r>
        <w:t>darvan</w:t>
      </w:r>
      <w:proofErr w:type="spellEnd"/>
      <w:r>
        <w:t>,</w:t>
      </w:r>
      <w:r>
        <w:br/>
        <w:t xml:space="preserve">He kann nicht </w:t>
      </w:r>
      <w:proofErr w:type="spellStart"/>
      <w:r>
        <w:t>ewich</w:t>
      </w:r>
      <w:proofErr w:type="spellEnd"/>
      <w:r>
        <w:t xml:space="preserve"> </w:t>
      </w:r>
      <w:proofErr w:type="spellStart"/>
      <w:r>
        <w:t>leven</w:t>
      </w:r>
      <w:proofErr w:type="spellEnd"/>
      <w:r>
        <w:t>.</w:t>
      </w:r>
      <w:r>
        <w:br/>
      </w:r>
      <w:proofErr w:type="spellStart"/>
      <w:r>
        <w:t>Tho</w:t>
      </w:r>
      <w:proofErr w:type="spellEnd"/>
      <w:r>
        <w:t xml:space="preserve"> </w:t>
      </w:r>
      <w:proofErr w:type="spellStart"/>
      <w:r>
        <w:t>Erd</w:t>
      </w:r>
      <w:proofErr w:type="spellEnd"/>
      <w:r>
        <w:t xml:space="preserve"> he </w:t>
      </w:r>
      <w:proofErr w:type="spellStart"/>
      <w:r>
        <w:t>wedder</w:t>
      </w:r>
      <w:proofErr w:type="spellEnd"/>
      <w:r>
        <w:t xml:space="preserve"> werden </w:t>
      </w:r>
      <w:proofErr w:type="spellStart"/>
      <w:r>
        <w:t>moth</w:t>
      </w:r>
      <w:proofErr w:type="spellEnd"/>
      <w:r>
        <w:t>;</w:t>
      </w:r>
      <w:r>
        <w:br/>
        <w:t xml:space="preserve">So </w:t>
      </w:r>
      <w:proofErr w:type="spellStart"/>
      <w:r>
        <w:t>ys</w:t>
      </w:r>
      <w:proofErr w:type="spellEnd"/>
      <w:r>
        <w:t xml:space="preserve"> denn alle </w:t>
      </w:r>
      <w:proofErr w:type="spellStart"/>
      <w:r>
        <w:t>Höpening</w:t>
      </w:r>
      <w:proofErr w:type="spellEnd"/>
      <w:r>
        <w:t xml:space="preserve"> </w:t>
      </w:r>
      <w:proofErr w:type="spellStart"/>
      <w:r>
        <w:t>uth</w:t>
      </w:r>
      <w:proofErr w:type="spellEnd"/>
      <w:r>
        <w:t>,</w:t>
      </w:r>
      <w:r>
        <w:br/>
        <w:t xml:space="preserve">All </w:t>
      </w:r>
      <w:proofErr w:type="spellStart"/>
      <w:r>
        <w:t>Anschläg</w:t>
      </w:r>
      <w:proofErr w:type="spellEnd"/>
      <w:r>
        <w:t xml:space="preserve"> </w:t>
      </w:r>
      <w:proofErr w:type="spellStart"/>
      <w:r>
        <w:t>synt</w:t>
      </w:r>
      <w:proofErr w:type="spellEnd"/>
      <w:r>
        <w:t xml:space="preserve"> </w:t>
      </w:r>
      <w:proofErr w:type="spellStart"/>
      <w:r>
        <w:t>vorlaren</w:t>
      </w:r>
      <w:proofErr w:type="spellEnd"/>
      <w:r>
        <w:t>.</w:t>
      </w:r>
    </w:p>
    <w:p w14:paraId="3ABD3BE5" w14:textId="77777777" w:rsidR="00F76071" w:rsidRDefault="00F76071" w:rsidP="00F76071">
      <w:pPr>
        <w:pStyle w:val="StandardWeb"/>
      </w:pPr>
      <w:proofErr w:type="spellStart"/>
      <w:r>
        <w:t>Wol</w:t>
      </w:r>
      <w:proofErr w:type="spellEnd"/>
      <w:r>
        <w:t xml:space="preserve"> dem, de </w:t>
      </w:r>
      <w:proofErr w:type="spellStart"/>
      <w:r>
        <w:t>Godt</w:t>
      </w:r>
      <w:proofErr w:type="spellEnd"/>
      <w:r>
        <w:t xml:space="preserve"> den </w:t>
      </w:r>
      <w:proofErr w:type="spellStart"/>
      <w:r>
        <w:t>Heren</w:t>
      </w:r>
      <w:proofErr w:type="spellEnd"/>
      <w:r>
        <w:t xml:space="preserve"> </w:t>
      </w:r>
      <w:proofErr w:type="spellStart"/>
      <w:r>
        <w:t>anröpt</w:t>
      </w:r>
      <w:proofErr w:type="spellEnd"/>
      <w:r>
        <w:br/>
        <w:t xml:space="preserve">Und sick </w:t>
      </w:r>
      <w:proofErr w:type="spellStart"/>
      <w:r>
        <w:t>em</w:t>
      </w:r>
      <w:proofErr w:type="spellEnd"/>
      <w:r>
        <w:t xml:space="preserve"> ganz </w:t>
      </w:r>
      <w:proofErr w:type="spellStart"/>
      <w:r>
        <w:t>vortruwet</w:t>
      </w:r>
      <w:proofErr w:type="spellEnd"/>
      <w:r>
        <w:br/>
        <w:t xml:space="preserve">In </w:t>
      </w:r>
      <w:proofErr w:type="spellStart"/>
      <w:r>
        <w:t>Nodt</w:t>
      </w:r>
      <w:proofErr w:type="spellEnd"/>
      <w:r>
        <w:t xml:space="preserve">, </w:t>
      </w:r>
      <w:proofErr w:type="spellStart"/>
      <w:r>
        <w:t>Dodt</w:t>
      </w:r>
      <w:proofErr w:type="spellEnd"/>
      <w:r>
        <w:t xml:space="preserve">, </w:t>
      </w:r>
      <w:proofErr w:type="spellStart"/>
      <w:r>
        <w:t>tho</w:t>
      </w:r>
      <w:proofErr w:type="spellEnd"/>
      <w:r>
        <w:t xml:space="preserve"> </w:t>
      </w:r>
      <w:proofErr w:type="spellStart"/>
      <w:r>
        <w:t>em</w:t>
      </w:r>
      <w:proofErr w:type="spellEnd"/>
      <w:r>
        <w:t xml:space="preserve"> allein </w:t>
      </w:r>
      <w:proofErr w:type="spellStart"/>
      <w:r>
        <w:t>löpt</w:t>
      </w:r>
      <w:proofErr w:type="spellEnd"/>
      <w:r>
        <w:t>,</w:t>
      </w:r>
      <w:r>
        <w:br/>
        <w:t xml:space="preserve">Von Herten </w:t>
      </w:r>
      <w:proofErr w:type="spellStart"/>
      <w:r>
        <w:t>up</w:t>
      </w:r>
      <w:proofErr w:type="spellEnd"/>
      <w:r>
        <w:t xml:space="preserve"> en </w:t>
      </w:r>
      <w:proofErr w:type="spellStart"/>
      <w:r>
        <w:t>buwet</w:t>
      </w:r>
      <w:proofErr w:type="spellEnd"/>
      <w:r>
        <w:t>!</w:t>
      </w:r>
      <w:r>
        <w:br/>
      </w:r>
      <w:proofErr w:type="spellStart"/>
      <w:r>
        <w:t>Wol</w:t>
      </w:r>
      <w:proofErr w:type="spellEnd"/>
      <w:r>
        <w:t xml:space="preserve"> </w:t>
      </w:r>
      <w:proofErr w:type="spellStart"/>
      <w:r>
        <w:t>em</w:t>
      </w:r>
      <w:proofErr w:type="spellEnd"/>
      <w:r>
        <w:t xml:space="preserve">! He nicht </w:t>
      </w:r>
      <w:proofErr w:type="spellStart"/>
      <w:r>
        <w:t>vorderven</w:t>
      </w:r>
      <w:proofErr w:type="spellEnd"/>
      <w:r>
        <w:t xml:space="preserve"> kann,</w:t>
      </w:r>
      <w:r>
        <w:br/>
      </w:r>
      <w:proofErr w:type="spellStart"/>
      <w:r>
        <w:t>Wol</w:t>
      </w:r>
      <w:proofErr w:type="spellEnd"/>
      <w:r>
        <w:t xml:space="preserve"> </w:t>
      </w:r>
      <w:proofErr w:type="spellStart"/>
      <w:r>
        <w:t>Godt</w:t>
      </w:r>
      <w:proofErr w:type="spellEnd"/>
      <w:r>
        <w:t xml:space="preserve"> sick </w:t>
      </w:r>
      <w:proofErr w:type="spellStart"/>
      <w:r>
        <w:t>syn</w:t>
      </w:r>
      <w:proofErr w:type="spellEnd"/>
      <w:r>
        <w:t xml:space="preserve"> nimmt </w:t>
      </w:r>
      <w:proofErr w:type="spellStart"/>
      <w:r>
        <w:t>sülvest</w:t>
      </w:r>
      <w:proofErr w:type="spellEnd"/>
      <w:r>
        <w:t xml:space="preserve"> an;</w:t>
      </w:r>
      <w:r>
        <w:br/>
        <w:t xml:space="preserve">De wert en </w:t>
      </w:r>
      <w:proofErr w:type="spellStart"/>
      <w:r>
        <w:t>wol</w:t>
      </w:r>
      <w:proofErr w:type="spellEnd"/>
      <w:r>
        <w:t xml:space="preserve"> </w:t>
      </w:r>
      <w:proofErr w:type="spellStart"/>
      <w:r>
        <w:t>bewaren</w:t>
      </w:r>
      <w:proofErr w:type="spellEnd"/>
      <w:r>
        <w:t>.</w:t>
      </w:r>
    </w:p>
    <w:p w14:paraId="08AF826F" w14:textId="77777777" w:rsidR="00F76071" w:rsidRDefault="00F76071" w:rsidP="00F76071">
      <w:pPr>
        <w:pStyle w:val="StandardWeb"/>
      </w:pPr>
      <w:r>
        <w:t xml:space="preserve">De Herr </w:t>
      </w:r>
      <w:proofErr w:type="spellStart"/>
      <w:r>
        <w:t>gewißlick</w:t>
      </w:r>
      <w:proofErr w:type="spellEnd"/>
      <w:r>
        <w:t xml:space="preserve"> </w:t>
      </w:r>
      <w:proofErr w:type="spellStart"/>
      <w:r>
        <w:t>helpen</w:t>
      </w:r>
      <w:proofErr w:type="spellEnd"/>
      <w:r>
        <w:t xml:space="preserve"> kann;</w:t>
      </w:r>
      <w:r>
        <w:br/>
      </w:r>
      <w:proofErr w:type="spellStart"/>
      <w:r>
        <w:t>Syn</w:t>
      </w:r>
      <w:proofErr w:type="spellEnd"/>
      <w:r>
        <w:t xml:space="preserve">‘ Macht de </w:t>
      </w:r>
      <w:proofErr w:type="spellStart"/>
      <w:r>
        <w:t>heft</w:t>
      </w:r>
      <w:proofErr w:type="spellEnd"/>
      <w:r>
        <w:t xml:space="preserve"> </w:t>
      </w:r>
      <w:proofErr w:type="spellStart"/>
      <w:r>
        <w:t>neen</w:t>
      </w:r>
      <w:proofErr w:type="spellEnd"/>
      <w:r>
        <w:t xml:space="preserve"> Ende,</w:t>
      </w:r>
      <w:r>
        <w:br/>
        <w:t xml:space="preserve">Den </w:t>
      </w:r>
      <w:proofErr w:type="spellStart"/>
      <w:r>
        <w:t>Hemmel</w:t>
      </w:r>
      <w:proofErr w:type="spellEnd"/>
      <w:r>
        <w:t>, Meer und Erdenplan</w:t>
      </w:r>
      <w:r>
        <w:br/>
      </w:r>
      <w:proofErr w:type="spellStart"/>
      <w:r>
        <w:t>Gemaket</w:t>
      </w:r>
      <w:proofErr w:type="spellEnd"/>
      <w:r>
        <w:t xml:space="preserve"> </w:t>
      </w:r>
      <w:proofErr w:type="spellStart"/>
      <w:r>
        <w:t>hebben</w:t>
      </w:r>
      <w:proofErr w:type="spellEnd"/>
      <w:r>
        <w:t xml:space="preserve"> </w:t>
      </w:r>
      <w:proofErr w:type="spellStart"/>
      <w:r>
        <w:t>syn</w:t>
      </w:r>
      <w:proofErr w:type="spellEnd"/>
      <w:r>
        <w:t>‘ Hände</w:t>
      </w:r>
      <w:r>
        <w:br/>
        <w:t xml:space="preserve">Und allem </w:t>
      </w:r>
      <w:proofErr w:type="spellStart"/>
      <w:r>
        <w:t>wat</w:t>
      </w:r>
      <w:proofErr w:type="spellEnd"/>
      <w:r>
        <w:t xml:space="preserve"> darinne </w:t>
      </w:r>
      <w:proofErr w:type="spellStart"/>
      <w:r>
        <w:t>is</w:t>
      </w:r>
      <w:proofErr w:type="spellEnd"/>
      <w:r>
        <w:t>;</w:t>
      </w:r>
      <w:r>
        <w:br/>
      </w:r>
      <w:proofErr w:type="spellStart"/>
      <w:r>
        <w:t>Ock</w:t>
      </w:r>
      <w:proofErr w:type="spellEnd"/>
      <w:r>
        <w:t xml:space="preserve"> </w:t>
      </w:r>
      <w:proofErr w:type="spellStart"/>
      <w:r>
        <w:t>is</w:t>
      </w:r>
      <w:proofErr w:type="spellEnd"/>
      <w:r>
        <w:t xml:space="preserve"> </w:t>
      </w:r>
      <w:proofErr w:type="spellStart"/>
      <w:r>
        <w:t>syn</w:t>
      </w:r>
      <w:proofErr w:type="spellEnd"/>
      <w:r>
        <w:t xml:space="preserve">‘ </w:t>
      </w:r>
      <w:proofErr w:type="spellStart"/>
      <w:r>
        <w:t>Thosage</w:t>
      </w:r>
      <w:proofErr w:type="spellEnd"/>
      <w:r>
        <w:t xml:space="preserve"> </w:t>
      </w:r>
      <w:proofErr w:type="spellStart"/>
      <w:r>
        <w:t>vast</w:t>
      </w:r>
      <w:proofErr w:type="spellEnd"/>
      <w:r>
        <w:t xml:space="preserve"> und gewiß,</w:t>
      </w:r>
      <w:r>
        <w:br/>
        <w:t xml:space="preserve">Denn de holt </w:t>
      </w:r>
      <w:proofErr w:type="spellStart"/>
      <w:r>
        <w:t>ewich</w:t>
      </w:r>
      <w:proofErr w:type="spellEnd"/>
      <w:r>
        <w:t xml:space="preserve"> </w:t>
      </w:r>
      <w:proofErr w:type="spellStart"/>
      <w:r>
        <w:t>Loven</w:t>
      </w:r>
      <w:proofErr w:type="spellEnd"/>
      <w:r>
        <w:t>.</w:t>
      </w:r>
    </w:p>
    <w:p w14:paraId="502B7F51" w14:textId="77777777" w:rsidR="00F76071" w:rsidRDefault="00F76071" w:rsidP="00F76071">
      <w:pPr>
        <w:pStyle w:val="StandardWeb"/>
      </w:pPr>
      <w:proofErr w:type="spellStart"/>
      <w:r>
        <w:t>Vortruw</w:t>
      </w:r>
      <w:proofErr w:type="spellEnd"/>
      <w:r>
        <w:t xml:space="preserve"> du </w:t>
      </w:r>
      <w:proofErr w:type="spellStart"/>
      <w:r>
        <w:t>Godt</w:t>
      </w:r>
      <w:proofErr w:type="spellEnd"/>
      <w:r>
        <w:t xml:space="preserve"> und </w:t>
      </w:r>
      <w:proofErr w:type="spellStart"/>
      <w:r>
        <w:t>roep</w:t>
      </w:r>
      <w:proofErr w:type="spellEnd"/>
      <w:r>
        <w:t xml:space="preserve"> en an,</w:t>
      </w:r>
      <w:r>
        <w:br/>
        <w:t xml:space="preserve">So du </w:t>
      </w:r>
      <w:proofErr w:type="spellStart"/>
      <w:r>
        <w:t>Gewwalt</w:t>
      </w:r>
      <w:proofErr w:type="spellEnd"/>
      <w:r>
        <w:t xml:space="preserve"> </w:t>
      </w:r>
      <w:proofErr w:type="spellStart"/>
      <w:r>
        <w:t>most</w:t>
      </w:r>
      <w:proofErr w:type="spellEnd"/>
      <w:r>
        <w:t xml:space="preserve"> </w:t>
      </w:r>
      <w:proofErr w:type="spellStart"/>
      <w:r>
        <w:t>lyden</w:t>
      </w:r>
      <w:proofErr w:type="spellEnd"/>
      <w:r>
        <w:t>.</w:t>
      </w:r>
      <w:r>
        <w:br/>
        <w:t xml:space="preserve">He </w:t>
      </w:r>
      <w:proofErr w:type="spellStart"/>
      <w:r>
        <w:t>helpen</w:t>
      </w:r>
      <w:proofErr w:type="spellEnd"/>
      <w:r>
        <w:t xml:space="preserve"> will, </w:t>
      </w:r>
      <w:proofErr w:type="spellStart"/>
      <w:r>
        <w:t>dartho</w:t>
      </w:r>
      <w:proofErr w:type="spellEnd"/>
      <w:r>
        <w:t xml:space="preserve"> </w:t>
      </w:r>
      <w:proofErr w:type="spellStart"/>
      <w:r>
        <w:t>ock</w:t>
      </w:r>
      <w:proofErr w:type="spellEnd"/>
      <w:r>
        <w:t xml:space="preserve"> kann;</w:t>
      </w:r>
      <w:r>
        <w:br/>
        <w:t xml:space="preserve">He </w:t>
      </w:r>
      <w:proofErr w:type="spellStart"/>
      <w:r>
        <w:t>is</w:t>
      </w:r>
      <w:proofErr w:type="spellEnd"/>
      <w:r>
        <w:t xml:space="preserve"> </w:t>
      </w:r>
      <w:proofErr w:type="spellStart"/>
      <w:r>
        <w:t>up</w:t>
      </w:r>
      <w:proofErr w:type="spellEnd"/>
      <w:r>
        <w:t xml:space="preserve"> </w:t>
      </w:r>
      <w:proofErr w:type="spellStart"/>
      <w:r>
        <w:t>diner</w:t>
      </w:r>
      <w:proofErr w:type="spellEnd"/>
      <w:r>
        <w:t xml:space="preserve"> </w:t>
      </w:r>
      <w:proofErr w:type="spellStart"/>
      <w:r>
        <w:t>Syden</w:t>
      </w:r>
      <w:proofErr w:type="spellEnd"/>
      <w:r>
        <w:t>.</w:t>
      </w:r>
      <w:r>
        <w:br/>
        <w:t xml:space="preserve">He schaffet Recht in </w:t>
      </w:r>
      <w:proofErr w:type="spellStart"/>
      <w:r>
        <w:t>solcker</w:t>
      </w:r>
      <w:proofErr w:type="spellEnd"/>
      <w:r>
        <w:t xml:space="preserve"> </w:t>
      </w:r>
      <w:proofErr w:type="spellStart"/>
      <w:r>
        <w:t>Nodt</w:t>
      </w:r>
      <w:proofErr w:type="spellEnd"/>
      <w:r>
        <w:t>,</w:t>
      </w:r>
      <w:r>
        <w:br/>
        <w:t xml:space="preserve">Und kann der Bösen </w:t>
      </w:r>
      <w:proofErr w:type="spellStart"/>
      <w:r>
        <w:t>Avermodt</w:t>
      </w:r>
      <w:proofErr w:type="spellEnd"/>
      <w:r>
        <w:br/>
        <w:t xml:space="preserve">Gar </w:t>
      </w:r>
      <w:proofErr w:type="spellStart"/>
      <w:r>
        <w:t>balde</w:t>
      </w:r>
      <w:proofErr w:type="spellEnd"/>
      <w:r>
        <w:t xml:space="preserve"> mit Schrecken stillen.</w:t>
      </w:r>
    </w:p>
    <w:p w14:paraId="2FC01999" w14:textId="77777777" w:rsidR="00F76071" w:rsidRDefault="00F76071" w:rsidP="00F76071">
      <w:pPr>
        <w:pStyle w:val="StandardWeb"/>
      </w:pPr>
      <w:proofErr w:type="spellStart"/>
      <w:r>
        <w:t>Godt</w:t>
      </w:r>
      <w:proofErr w:type="spellEnd"/>
      <w:r>
        <w:t xml:space="preserve"> kann </w:t>
      </w:r>
      <w:proofErr w:type="spellStart"/>
      <w:r>
        <w:t>thostören</w:t>
      </w:r>
      <w:proofErr w:type="spellEnd"/>
      <w:r>
        <w:t xml:space="preserve"> mit Gewalt</w:t>
      </w:r>
      <w:r>
        <w:br/>
      </w:r>
      <w:proofErr w:type="spellStart"/>
      <w:r>
        <w:t>Godtloser</w:t>
      </w:r>
      <w:proofErr w:type="spellEnd"/>
      <w:r>
        <w:t xml:space="preserve"> Lüde Anschläge,</w:t>
      </w:r>
      <w:r>
        <w:br/>
        <w:t xml:space="preserve">Dat er </w:t>
      </w:r>
      <w:proofErr w:type="spellStart"/>
      <w:r>
        <w:t>Vornemen</w:t>
      </w:r>
      <w:proofErr w:type="spellEnd"/>
      <w:r>
        <w:t xml:space="preserve"> </w:t>
      </w:r>
      <w:proofErr w:type="spellStart"/>
      <w:r>
        <w:t>uphöre</w:t>
      </w:r>
      <w:proofErr w:type="spellEnd"/>
      <w:r>
        <w:t xml:space="preserve"> bald;</w:t>
      </w:r>
      <w:r>
        <w:br/>
      </w:r>
      <w:proofErr w:type="spellStart"/>
      <w:r>
        <w:t>Thorügge</w:t>
      </w:r>
      <w:proofErr w:type="spellEnd"/>
      <w:r>
        <w:t xml:space="preserve"> </w:t>
      </w:r>
      <w:proofErr w:type="spellStart"/>
      <w:r>
        <w:t>drift</w:t>
      </w:r>
      <w:proofErr w:type="spellEnd"/>
      <w:r>
        <w:t xml:space="preserve"> he er‘ Wege,</w:t>
      </w:r>
      <w:r>
        <w:br/>
        <w:t xml:space="preserve">Dat all er </w:t>
      </w:r>
      <w:proofErr w:type="spellStart"/>
      <w:r>
        <w:t>Doen</w:t>
      </w:r>
      <w:proofErr w:type="spellEnd"/>
      <w:r>
        <w:t xml:space="preserve"> den </w:t>
      </w:r>
      <w:proofErr w:type="spellStart"/>
      <w:r>
        <w:t>Krevetgang</w:t>
      </w:r>
      <w:proofErr w:type="spellEnd"/>
      <w:r>
        <w:t xml:space="preserve"> </w:t>
      </w:r>
      <w:proofErr w:type="spellStart"/>
      <w:r>
        <w:t>gah</w:t>
      </w:r>
      <w:proofErr w:type="spellEnd"/>
      <w:r>
        <w:t>,</w:t>
      </w:r>
      <w:r>
        <w:br/>
        <w:t xml:space="preserve">Und </w:t>
      </w:r>
      <w:proofErr w:type="spellStart"/>
      <w:r>
        <w:t>ere</w:t>
      </w:r>
      <w:proofErr w:type="spellEnd"/>
      <w:r>
        <w:t xml:space="preserve"> Freud‘ nicht lang </w:t>
      </w:r>
      <w:proofErr w:type="spellStart"/>
      <w:r>
        <w:t>bestah</w:t>
      </w:r>
      <w:proofErr w:type="spellEnd"/>
      <w:r>
        <w:t>,</w:t>
      </w:r>
      <w:r>
        <w:br/>
      </w:r>
      <w:proofErr w:type="spellStart"/>
      <w:r>
        <w:t>Mackt</w:t>
      </w:r>
      <w:proofErr w:type="spellEnd"/>
      <w:r>
        <w:t xml:space="preserve"> schnell mit en ein Ende.</w:t>
      </w:r>
    </w:p>
    <w:p w14:paraId="77A2CDE2" w14:textId="77777777" w:rsidR="00F76071" w:rsidRDefault="00F76071" w:rsidP="00F76071">
      <w:pPr>
        <w:pStyle w:val="StandardWeb"/>
      </w:pPr>
      <w:r>
        <w:t xml:space="preserve">De Here </w:t>
      </w:r>
      <w:proofErr w:type="spellStart"/>
      <w:r>
        <w:t>ys</w:t>
      </w:r>
      <w:proofErr w:type="spellEnd"/>
      <w:r>
        <w:t xml:space="preserve"> </w:t>
      </w:r>
      <w:proofErr w:type="spellStart"/>
      <w:r>
        <w:t>Köninck</w:t>
      </w:r>
      <w:proofErr w:type="spellEnd"/>
      <w:r>
        <w:t xml:space="preserve"> </w:t>
      </w:r>
      <w:proofErr w:type="spellStart"/>
      <w:r>
        <w:t>ewichlick</w:t>
      </w:r>
      <w:proofErr w:type="spellEnd"/>
      <w:r>
        <w:t>,</w:t>
      </w:r>
      <w:r>
        <w:br/>
        <w:t xml:space="preserve">Heft alles in </w:t>
      </w:r>
      <w:proofErr w:type="spellStart"/>
      <w:r>
        <w:t>sinen</w:t>
      </w:r>
      <w:proofErr w:type="spellEnd"/>
      <w:r>
        <w:t xml:space="preserve"> Händen;</w:t>
      </w:r>
      <w:r>
        <w:br/>
        <w:t xml:space="preserve">De Herr </w:t>
      </w:r>
      <w:proofErr w:type="spellStart"/>
      <w:r>
        <w:t>regert</w:t>
      </w:r>
      <w:proofErr w:type="spellEnd"/>
      <w:r>
        <w:t xml:space="preserve"> </w:t>
      </w:r>
      <w:proofErr w:type="spellStart"/>
      <w:r>
        <w:t>geweldichlick</w:t>
      </w:r>
      <w:proofErr w:type="spellEnd"/>
      <w:r>
        <w:br/>
        <w:t xml:space="preserve">Von Anfang </w:t>
      </w:r>
      <w:proofErr w:type="spellStart"/>
      <w:r>
        <w:t>beth</w:t>
      </w:r>
      <w:proofErr w:type="spellEnd"/>
      <w:r>
        <w:t xml:space="preserve"> </w:t>
      </w:r>
      <w:proofErr w:type="spellStart"/>
      <w:r>
        <w:t>thom</w:t>
      </w:r>
      <w:proofErr w:type="spellEnd"/>
      <w:r>
        <w:t xml:space="preserve"> Ende.</w:t>
      </w:r>
      <w:r>
        <w:br/>
        <w:t xml:space="preserve">Von nu an </w:t>
      </w:r>
      <w:proofErr w:type="spellStart"/>
      <w:r>
        <w:t>beth</w:t>
      </w:r>
      <w:proofErr w:type="spellEnd"/>
      <w:r>
        <w:t xml:space="preserve"> in </w:t>
      </w:r>
      <w:proofErr w:type="spellStart"/>
      <w:r>
        <w:t>Ewicheit</w:t>
      </w:r>
      <w:proofErr w:type="spellEnd"/>
      <w:r>
        <w:t>,</w:t>
      </w:r>
      <w:r>
        <w:br/>
        <w:t>Zion, du rechte Christenheit,</w:t>
      </w:r>
      <w:r>
        <w:br/>
        <w:t>Schallt Alleluja singen.</w:t>
      </w:r>
    </w:p>
    <w:p w14:paraId="34B6FE39" w14:textId="77777777" w:rsidR="00F76071" w:rsidRDefault="00F76071" w:rsidP="00F76071">
      <w:pPr>
        <w:pStyle w:val="berschrift1"/>
        <w:rPr>
          <w:sz w:val="48"/>
        </w:rPr>
      </w:pPr>
      <w:r>
        <w:t>Johann Freder</w:t>
      </w:r>
    </w:p>
    <w:p w14:paraId="1A9FCBD1" w14:textId="6E25A501" w:rsidR="00F76071" w:rsidRDefault="00F76071" w:rsidP="00F76071">
      <w:pPr>
        <w:pStyle w:val="StandardWeb"/>
      </w:pPr>
      <w:r>
        <w:t xml:space="preserve">der vorzüglichste unter den niedersächsischen Liederdichtern, der seine Lieder ursprünglich in plattdeutscher Sprache schrieb, war geboren am 29. August 1510 zu </w:t>
      </w:r>
      <w:proofErr w:type="spellStart"/>
      <w:r>
        <w:t>Cöslin</w:t>
      </w:r>
      <w:proofErr w:type="spellEnd"/>
      <w:r>
        <w:t xml:space="preserve"> in Pommern, studierte zu Wittenberg, wurde hier Magister und ein Hausfreund Luthers; kam 1537 als Konrektor nach Hamburg an die Johannisschule; wurde 1540 Pastor  an der Kathedralkirche und Lektor Theologiä </w:t>
      </w:r>
      <w:proofErr w:type="spellStart"/>
      <w:r>
        <w:t>sekundarius</w:t>
      </w:r>
      <w:proofErr w:type="spellEnd"/>
      <w:r>
        <w:t xml:space="preserve"> daselbst; 1547 Superintendent und Pastor </w:t>
      </w:r>
      <w:proofErr w:type="spellStart"/>
      <w:r>
        <w:t>primarius</w:t>
      </w:r>
      <w:proofErr w:type="spellEnd"/>
      <w:r>
        <w:t xml:space="preserve"> zu Stralsund; 1549 Professor zu </w:t>
      </w:r>
      <w:proofErr w:type="spellStart"/>
      <w:r>
        <w:t>Greifswalde</w:t>
      </w:r>
      <w:proofErr w:type="spellEnd"/>
      <w:r>
        <w:t xml:space="preserve"> und Superintendent der Insel Rügen, wo er des Interims wegen viel Streitigkeiten bekam, und diese Stelle verlassen mußte; er starb als Pastor und Superintendent zu Wismar am 25. Januar 1560.</w:t>
      </w:r>
    </w:p>
    <w:p w14:paraId="4DF7FA88" w14:textId="77777777" w:rsidR="0022039F" w:rsidRDefault="0022039F" w:rsidP="00F76071"/>
    <w:p w14:paraId="3D5310D8" w14:textId="77777777" w:rsidR="00D5498D" w:rsidRPr="00D5498D" w:rsidRDefault="007166CE" w:rsidP="00F76071">
      <w:pPr>
        <w:pStyle w:val="berschrift1"/>
      </w:pPr>
      <w:r>
        <w:br w:type="page"/>
      </w:r>
      <w:r w:rsidR="00D5498D" w:rsidRPr="00D5498D">
        <w:t>Quellen:</w:t>
      </w:r>
    </w:p>
    <w:p w14:paraId="36B9F55A" w14:textId="77777777" w:rsidR="00D5498D" w:rsidRPr="00D5498D" w:rsidRDefault="00D5498D" w:rsidP="00F7607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7065118" w14:textId="77777777" w:rsidR="00D5498D" w:rsidRPr="00D5498D" w:rsidRDefault="00D5498D" w:rsidP="00F7607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61BF90" w14:textId="77777777" w:rsidR="00D5498D" w:rsidRPr="00D5498D" w:rsidRDefault="00D5498D" w:rsidP="00F7607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FED9D9" w14:textId="77777777" w:rsidR="008E63BE" w:rsidRDefault="00D5498D" w:rsidP="00F7607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F807D7" w14:textId="77777777" w:rsidR="00D5498D" w:rsidRDefault="008E63BE" w:rsidP="00F76071">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518AD0" w14:textId="77777777" w:rsidR="00082307" w:rsidRPr="00082307" w:rsidRDefault="00082307" w:rsidP="00F76071">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C4720E2" w14:textId="77777777" w:rsidR="00082307" w:rsidRPr="00082307" w:rsidRDefault="00082307" w:rsidP="00F76071">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FC55757" w14:textId="77777777" w:rsidR="00082307" w:rsidRPr="00082307" w:rsidRDefault="00082307" w:rsidP="00F76071">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0B48B42" w14:textId="77777777" w:rsidR="00082307" w:rsidRPr="00082307" w:rsidRDefault="00082307" w:rsidP="00F76071">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4F36F9" w14:textId="77777777" w:rsidR="00D5498D" w:rsidRPr="00D5498D" w:rsidRDefault="00D5498D" w:rsidP="00F7607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FCB9B0" w14:textId="77777777" w:rsidR="008E63BE" w:rsidRDefault="00D5498D" w:rsidP="00F7607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6C5681" w14:textId="718A9FE9" w:rsidR="008E63BE" w:rsidRDefault="008E63BE" w:rsidP="00F76071">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4220"/>
    <w:rsid w:val="00082307"/>
    <w:rsid w:val="000C66E5"/>
    <w:rsid w:val="001F54C4"/>
    <w:rsid w:val="0022039F"/>
    <w:rsid w:val="00272484"/>
    <w:rsid w:val="00297F83"/>
    <w:rsid w:val="002E6D11"/>
    <w:rsid w:val="00381C0C"/>
    <w:rsid w:val="00537F59"/>
    <w:rsid w:val="005B5530"/>
    <w:rsid w:val="007166CE"/>
    <w:rsid w:val="007E1779"/>
    <w:rsid w:val="0083667B"/>
    <w:rsid w:val="008D7463"/>
    <w:rsid w:val="008E417E"/>
    <w:rsid w:val="008E63BE"/>
    <w:rsid w:val="00B54220"/>
    <w:rsid w:val="00C35859"/>
    <w:rsid w:val="00CC4EAC"/>
    <w:rsid w:val="00D14D4F"/>
    <w:rsid w:val="00D5498D"/>
    <w:rsid w:val="00F7607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465BCA"/>
  <w15:chartTrackingRefBased/>
  <w15:docId w15:val="{6CB18C23-844D-4020-B0C1-05E361A8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7607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76071"/>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76071"/>
  </w:style>
  <w:style w:type="paragraph" w:styleId="StandardWeb">
    <w:name w:val="Normal (Web)"/>
    <w:basedOn w:val="Standard"/>
    <w:uiPriority w:val="99"/>
    <w:semiHidden/>
    <w:unhideWhenUsed/>
    <w:rsid w:val="00F76071"/>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F76071"/>
  </w:style>
  <w:style w:type="character" w:styleId="Hervorhebung">
    <w:name w:val="Emphasis"/>
    <w:basedOn w:val="Absatz-Standardschriftart"/>
    <w:uiPriority w:val="20"/>
    <w:qFormat/>
    <w:rsid w:val="00F7607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6682937">
      <w:bodyDiv w:val="1"/>
      <w:marLeft w:val="0"/>
      <w:marRight w:val="0"/>
      <w:marTop w:val="0"/>
      <w:marBottom w:val="0"/>
      <w:divBdr>
        <w:top w:val="none" w:sz="0" w:space="0" w:color="auto"/>
        <w:left w:val="none" w:sz="0" w:space="0" w:color="auto"/>
        <w:bottom w:val="none" w:sz="0" w:space="0" w:color="auto"/>
        <w:right w:val="none" w:sz="0" w:space="0" w:color="auto"/>
      </w:divBdr>
      <w:divsChild>
        <w:div w:id="740951789">
          <w:marLeft w:val="0"/>
          <w:marRight w:val="0"/>
          <w:marTop w:val="0"/>
          <w:marBottom w:val="0"/>
          <w:divBdr>
            <w:top w:val="none" w:sz="0" w:space="0" w:color="auto"/>
            <w:left w:val="none" w:sz="0" w:space="0" w:color="auto"/>
            <w:bottom w:val="none" w:sz="0" w:space="0" w:color="auto"/>
            <w:right w:val="none" w:sz="0" w:space="0" w:color="auto"/>
          </w:divBdr>
        </w:div>
        <w:div w:id="85762165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79931480">
      <w:bodyDiv w:val="1"/>
      <w:marLeft w:val="0"/>
      <w:marRight w:val="0"/>
      <w:marTop w:val="0"/>
      <w:marBottom w:val="0"/>
      <w:divBdr>
        <w:top w:val="none" w:sz="0" w:space="0" w:color="auto"/>
        <w:left w:val="none" w:sz="0" w:space="0" w:color="auto"/>
        <w:bottom w:val="none" w:sz="0" w:space="0" w:color="auto"/>
        <w:right w:val="none" w:sz="0" w:space="0" w:color="auto"/>
      </w:divBdr>
      <w:divsChild>
        <w:div w:id="1249536870">
          <w:marLeft w:val="0"/>
          <w:marRight w:val="0"/>
          <w:marTop w:val="0"/>
          <w:marBottom w:val="0"/>
          <w:divBdr>
            <w:top w:val="none" w:sz="0" w:space="0" w:color="auto"/>
            <w:left w:val="none" w:sz="0" w:space="0" w:color="auto"/>
            <w:bottom w:val="none" w:sz="0" w:space="0" w:color="auto"/>
            <w:right w:val="none" w:sz="0" w:space="0" w:color="auto"/>
          </w:divBdr>
        </w:div>
        <w:div w:id="1095324653">
          <w:marLeft w:val="0"/>
          <w:marRight w:val="0"/>
          <w:marTop w:val="0"/>
          <w:marBottom w:val="0"/>
          <w:divBdr>
            <w:top w:val="none" w:sz="0" w:space="0" w:color="auto"/>
            <w:left w:val="none" w:sz="0" w:space="0" w:color="auto"/>
            <w:bottom w:val="none" w:sz="0" w:space="0" w:color="auto"/>
            <w:right w:val="none" w:sz="0" w:space="0" w:color="auto"/>
          </w:divBdr>
        </w:div>
        <w:div w:id="1564024527">
          <w:marLeft w:val="0"/>
          <w:marRight w:val="0"/>
          <w:marTop w:val="0"/>
          <w:marBottom w:val="0"/>
          <w:divBdr>
            <w:top w:val="none" w:sz="0" w:space="0" w:color="auto"/>
            <w:left w:val="none" w:sz="0" w:space="0" w:color="auto"/>
            <w:bottom w:val="none" w:sz="0" w:space="0" w:color="auto"/>
            <w:right w:val="none" w:sz="0" w:space="0" w:color="auto"/>
          </w:divBdr>
        </w:div>
        <w:div w:id="183204735">
          <w:marLeft w:val="0"/>
          <w:marRight w:val="0"/>
          <w:marTop w:val="0"/>
          <w:marBottom w:val="0"/>
          <w:divBdr>
            <w:top w:val="none" w:sz="0" w:space="0" w:color="auto"/>
            <w:left w:val="none" w:sz="0" w:space="0" w:color="auto"/>
            <w:bottom w:val="none" w:sz="0" w:space="0" w:color="auto"/>
            <w:right w:val="none" w:sz="0" w:space="0" w:color="auto"/>
          </w:divBdr>
        </w:div>
        <w:div w:id="1768236915">
          <w:marLeft w:val="0"/>
          <w:marRight w:val="0"/>
          <w:marTop w:val="0"/>
          <w:marBottom w:val="0"/>
          <w:divBdr>
            <w:top w:val="none" w:sz="0" w:space="0" w:color="auto"/>
            <w:left w:val="none" w:sz="0" w:space="0" w:color="auto"/>
            <w:bottom w:val="none" w:sz="0" w:space="0" w:color="auto"/>
            <w:right w:val="none" w:sz="0" w:space="0" w:color="auto"/>
          </w:divBdr>
        </w:div>
        <w:div w:id="36514072">
          <w:marLeft w:val="0"/>
          <w:marRight w:val="0"/>
          <w:marTop w:val="0"/>
          <w:marBottom w:val="0"/>
          <w:divBdr>
            <w:top w:val="none" w:sz="0" w:space="0" w:color="auto"/>
            <w:left w:val="none" w:sz="0" w:space="0" w:color="auto"/>
            <w:bottom w:val="none" w:sz="0" w:space="0" w:color="auto"/>
            <w:right w:val="none" w:sz="0" w:space="0" w:color="auto"/>
          </w:divBdr>
        </w:div>
        <w:div w:id="510948263">
          <w:marLeft w:val="0"/>
          <w:marRight w:val="0"/>
          <w:marTop w:val="0"/>
          <w:marBottom w:val="0"/>
          <w:divBdr>
            <w:top w:val="none" w:sz="0" w:space="0" w:color="auto"/>
            <w:left w:val="none" w:sz="0" w:space="0" w:color="auto"/>
            <w:bottom w:val="none" w:sz="0" w:space="0" w:color="auto"/>
            <w:right w:val="none" w:sz="0" w:space="0" w:color="auto"/>
          </w:divBdr>
        </w:div>
        <w:div w:id="2087602593">
          <w:marLeft w:val="0"/>
          <w:marRight w:val="0"/>
          <w:marTop w:val="0"/>
          <w:marBottom w:val="0"/>
          <w:divBdr>
            <w:top w:val="none" w:sz="0" w:space="0" w:color="auto"/>
            <w:left w:val="none" w:sz="0" w:space="0" w:color="auto"/>
            <w:bottom w:val="none" w:sz="0" w:space="0" w:color="auto"/>
            <w:right w:val="none" w:sz="0" w:space="0" w:color="auto"/>
          </w:divBdr>
        </w:div>
        <w:div w:id="1245800982">
          <w:marLeft w:val="0"/>
          <w:marRight w:val="0"/>
          <w:marTop w:val="0"/>
          <w:marBottom w:val="0"/>
          <w:divBdr>
            <w:top w:val="none" w:sz="0" w:space="0" w:color="auto"/>
            <w:left w:val="none" w:sz="0" w:space="0" w:color="auto"/>
            <w:bottom w:val="none" w:sz="0" w:space="0" w:color="auto"/>
            <w:right w:val="none" w:sz="0" w:space="0" w:color="auto"/>
          </w:divBdr>
        </w:div>
        <w:div w:id="51775228">
          <w:marLeft w:val="0"/>
          <w:marRight w:val="0"/>
          <w:marTop w:val="0"/>
          <w:marBottom w:val="0"/>
          <w:divBdr>
            <w:top w:val="none" w:sz="0" w:space="0" w:color="auto"/>
            <w:left w:val="none" w:sz="0" w:space="0" w:color="auto"/>
            <w:bottom w:val="none" w:sz="0" w:space="0" w:color="auto"/>
            <w:right w:val="none" w:sz="0" w:space="0" w:color="auto"/>
          </w:divBdr>
        </w:div>
        <w:div w:id="2036886220">
          <w:marLeft w:val="0"/>
          <w:marRight w:val="0"/>
          <w:marTop w:val="0"/>
          <w:marBottom w:val="0"/>
          <w:divBdr>
            <w:top w:val="none" w:sz="0" w:space="0" w:color="auto"/>
            <w:left w:val="none" w:sz="0" w:space="0" w:color="auto"/>
            <w:bottom w:val="none" w:sz="0" w:space="0" w:color="auto"/>
            <w:right w:val="none" w:sz="0" w:space="0" w:color="auto"/>
          </w:divBdr>
        </w:div>
        <w:div w:id="1219052264">
          <w:marLeft w:val="0"/>
          <w:marRight w:val="0"/>
          <w:marTop w:val="0"/>
          <w:marBottom w:val="0"/>
          <w:divBdr>
            <w:top w:val="none" w:sz="0" w:space="0" w:color="auto"/>
            <w:left w:val="none" w:sz="0" w:space="0" w:color="auto"/>
            <w:bottom w:val="none" w:sz="0" w:space="0" w:color="auto"/>
            <w:right w:val="none" w:sz="0" w:space="0" w:color="auto"/>
          </w:divBdr>
        </w:div>
      </w:divsChild>
    </w:div>
    <w:div w:id="1739787523">
      <w:bodyDiv w:val="1"/>
      <w:marLeft w:val="0"/>
      <w:marRight w:val="0"/>
      <w:marTop w:val="0"/>
      <w:marBottom w:val="0"/>
      <w:divBdr>
        <w:top w:val="none" w:sz="0" w:space="0" w:color="auto"/>
        <w:left w:val="none" w:sz="0" w:space="0" w:color="auto"/>
        <w:bottom w:val="none" w:sz="0" w:space="0" w:color="auto"/>
        <w:right w:val="none" w:sz="0" w:space="0" w:color="auto"/>
      </w:divBdr>
      <w:divsChild>
        <w:div w:id="409808929">
          <w:marLeft w:val="0"/>
          <w:marRight w:val="0"/>
          <w:marTop w:val="0"/>
          <w:marBottom w:val="0"/>
          <w:divBdr>
            <w:top w:val="none" w:sz="0" w:space="0" w:color="auto"/>
            <w:left w:val="none" w:sz="0" w:space="0" w:color="auto"/>
            <w:bottom w:val="none" w:sz="0" w:space="0" w:color="auto"/>
            <w:right w:val="none" w:sz="0" w:space="0" w:color="auto"/>
          </w:divBdr>
        </w:div>
        <w:div w:id="1960986199">
          <w:marLeft w:val="0"/>
          <w:marRight w:val="0"/>
          <w:marTop w:val="0"/>
          <w:marBottom w:val="0"/>
          <w:divBdr>
            <w:top w:val="none" w:sz="0" w:space="0" w:color="auto"/>
            <w:left w:val="none" w:sz="0" w:space="0" w:color="auto"/>
            <w:bottom w:val="none" w:sz="0" w:space="0" w:color="auto"/>
            <w:right w:val="none" w:sz="0" w:space="0" w:color="auto"/>
          </w:divBdr>
        </w:div>
        <w:div w:id="401831823">
          <w:marLeft w:val="0"/>
          <w:marRight w:val="0"/>
          <w:marTop w:val="0"/>
          <w:marBottom w:val="0"/>
          <w:divBdr>
            <w:top w:val="none" w:sz="0" w:space="0" w:color="auto"/>
            <w:left w:val="none" w:sz="0" w:space="0" w:color="auto"/>
            <w:bottom w:val="none" w:sz="0" w:space="0" w:color="auto"/>
            <w:right w:val="none" w:sz="0" w:space="0" w:color="auto"/>
          </w:divBdr>
        </w:div>
        <w:div w:id="1683971313">
          <w:marLeft w:val="0"/>
          <w:marRight w:val="0"/>
          <w:marTop w:val="0"/>
          <w:marBottom w:val="0"/>
          <w:divBdr>
            <w:top w:val="none" w:sz="0" w:space="0" w:color="auto"/>
            <w:left w:val="none" w:sz="0" w:space="0" w:color="auto"/>
            <w:bottom w:val="none" w:sz="0" w:space="0" w:color="auto"/>
            <w:right w:val="none" w:sz="0" w:space="0" w:color="auto"/>
          </w:divBdr>
        </w:div>
        <w:div w:id="497159235">
          <w:marLeft w:val="0"/>
          <w:marRight w:val="0"/>
          <w:marTop w:val="0"/>
          <w:marBottom w:val="0"/>
          <w:divBdr>
            <w:top w:val="none" w:sz="0" w:space="0" w:color="auto"/>
            <w:left w:val="none" w:sz="0" w:space="0" w:color="auto"/>
            <w:bottom w:val="none" w:sz="0" w:space="0" w:color="auto"/>
            <w:right w:val="none" w:sz="0" w:space="0" w:color="auto"/>
          </w:divBdr>
        </w:div>
        <w:div w:id="1631934387">
          <w:marLeft w:val="0"/>
          <w:marRight w:val="0"/>
          <w:marTop w:val="0"/>
          <w:marBottom w:val="0"/>
          <w:divBdr>
            <w:top w:val="none" w:sz="0" w:space="0" w:color="auto"/>
            <w:left w:val="none" w:sz="0" w:space="0" w:color="auto"/>
            <w:bottom w:val="none" w:sz="0" w:space="0" w:color="auto"/>
            <w:right w:val="none" w:sz="0" w:space="0" w:color="auto"/>
          </w:divBdr>
        </w:div>
        <w:div w:id="327055389">
          <w:marLeft w:val="0"/>
          <w:marRight w:val="0"/>
          <w:marTop w:val="0"/>
          <w:marBottom w:val="0"/>
          <w:divBdr>
            <w:top w:val="none" w:sz="0" w:space="0" w:color="auto"/>
            <w:left w:val="none" w:sz="0" w:space="0" w:color="auto"/>
            <w:bottom w:val="none" w:sz="0" w:space="0" w:color="auto"/>
            <w:right w:val="none" w:sz="0" w:space="0" w:color="auto"/>
          </w:divBdr>
        </w:div>
        <w:div w:id="562175757">
          <w:marLeft w:val="0"/>
          <w:marRight w:val="0"/>
          <w:marTop w:val="0"/>
          <w:marBottom w:val="0"/>
          <w:divBdr>
            <w:top w:val="none" w:sz="0" w:space="0" w:color="auto"/>
            <w:left w:val="none" w:sz="0" w:space="0" w:color="auto"/>
            <w:bottom w:val="none" w:sz="0" w:space="0" w:color="auto"/>
            <w:right w:val="none" w:sz="0" w:space="0" w:color="auto"/>
          </w:divBdr>
        </w:div>
        <w:div w:id="1305551666">
          <w:marLeft w:val="0"/>
          <w:marRight w:val="0"/>
          <w:marTop w:val="0"/>
          <w:marBottom w:val="0"/>
          <w:divBdr>
            <w:top w:val="none" w:sz="0" w:space="0" w:color="auto"/>
            <w:left w:val="none" w:sz="0" w:space="0" w:color="auto"/>
            <w:bottom w:val="none" w:sz="0" w:space="0" w:color="auto"/>
            <w:right w:val="none" w:sz="0" w:space="0" w:color="auto"/>
          </w:divBdr>
        </w:div>
        <w:div w:id="1385643471">
          <w:marLeft w:val="0"/>
          <w:marRight w:val="0"/>
          <w:marTop w:val="0"/>
          <w:marBottom w:val="0"/>
          <w:divBdr>
            <w:top w:val="none" w:sz="0" w:space="0" w:color="auto"/>
            <w:left w:val="none" w:sz="0" w:space="0" w:color="auto"/>
            <w:bottom w:val="none" w:sz="0" w:space="0" w:color="auto"/>
            <w:right w:val="none" w:sz="0" w:space="0" w:color="auto"/>
          </w:divBdr>
        </w:div>
        <w:div w:id="1272398631">
          <w:marLeft w:val="0"/>
          <w:marRight w:val="0"/>
          <w:marTop w:val="0"/>
          <w:marBottom w:val="0"/>
          <w:divBdr>
            <w:top w:val="none" w:sz="0" w:space="0" w:color="auto"/>
            <w:left w:val="none" w:sz="0" w:space="0" w:color="auto"/>
            <w:bottom w:val="none" w:sz="0" w:space="0" w:color="auto"/>
            <w:right w:val="none" w:sz="0" w:space="0" w:color="auto"/>
          </w:divBdr>
        </w:div>
        <w:div w:id="1372923811">
          <w:marLeft w:val="0"/>
          <w:marRight w:val="0"/>
          <w:marTop w:val="0"/>
          <w:marBottom w:val="0"/>
          <w:divBdr>
            <w:top w:val="none" w:sz="0" w:space="0" w:color="auto"/>
            <w:left w:val="none" w:sz="0" w:space="0" w:color="auto"/>
            <w:bottom w:val="none" w:sz="0" w:space="0" w:color="auto"/>
            <w:right w:val="none" w:sz="0" w:space="0" w:color="auto"/>
          </w:divBdr>
        </w:div>
        <w:div w:id="972104379">
          <w:marLeft w:val="0"/>
          <w:marRight w:val="0"/>
          <w:marTop w:val="0"/>
          <w:marBottom w:val="0"/>
          <w:divBdr>
            <w:top w:val="none" w:sz="0" w:space="0" w:color="auto"/>
            <w:left w:val="none" w:sz="0" w:space="0" w:color="auto"/>
            <w:bottom w:val="none" w:sz="0" w:space="0" w:color="auto"/>
            <w:right w:val="none" w:sz="0" w:space="0" w:color="auto"/>
          </w:divBdr>
        </w:div>
        <w:div w:id="2141461035">
          <w:marLeft w:val="0"/>
          <w:marRight w:val="0"/>
          <w:marTop w:val="0"/>
          <w:marBottom w:val="0"/>
          <w:divBdr>
            <w:top w:val="none" w:sz="0" w:space="0" w:color="auto"/>
            <w:left w:val="none" w:sz="0" w:space="0" w:color="auto"/>
            <w:bottom w:val="none" w:sz="0" w:space="0" w:color="auto"/>
            <w:right w:val="none" w:sz="0" w:space="0" w:color="auto"/>
          </w:divBdr>
        </w:div>
        <w:div w:id="1699044745">
          <w:marLeft w:val="0"/>
          <w:marRight w:val="0"/>
          <w:marTop w:val="0"/>
          <w:marBottom w:val="0"/>
          <w:divBdr>
            <w:top w:val="none" w:sz="0" w:space="0" w:color="auto"/>
            <w:left w:val="none" w:sz="0" w:space="0" w:color="auto"/>
            <w:bottom w:val="none" w:sz="0" w:space="0" w:color="auto"/>
            <w:right w:val="none" w:sz="0" w:space="0" w:color="auto"/>
          </w:divBdr>
        </w:div>
        <w:div w:id="1893887048">
          <w:marLeft w:val="0"/>
          <w:marRight w:val="0"/>
          <w:marTop w:val="0"/>
          <w:marBottom w:val="0"/>
          <w:divBdr>
            <w:top w:val="none" w:sz="0" w:space="0" w:color="auto"/>
            <w:left w:val="none" w:sz="0" w:space="0" w:color="auto"/>
            <w:bottom w:val="none" w:sz="0" w:space="0" w:color="auto"/>
            <w:right w:val="none" w:sz="0" w:space="0" w:color="auto"/>
          </w:divBdr>
        </w:div>
        <w:div w:id="848448402">
          <w:marLeft w:val="0"/>
          <w:marRight w:val="0"/>
          <w:marTop w:val="0"/>
          <w:marBottom w:val="0"/>
          <w:divBdr>
            <w:top w:val="none" w:sz="0" w:space="0" w:color="auto"/>
            <w:left w:val="none" w:sz="0" w:space="0" w:color="auto"/>
            <w:bottom w:val="none" w:sz="0" w:space="0" w:color="auto"/>
            <w:right w:val="none" w:sz="0" w:space="0" w:color="auto"/>
          </w:divBdr>
        </w:div>
        <w:div w:id="1234390834">
          <w:marLeft w:val="0"/>
          <w:marRight w:val="0"/>
          <w:marTop w:val="0"/>
          <w:marBottom w:val="0"/>
          <w:divBdr>
            <w:top w:val="none" w:sz="0" w:space="0" w:color="auto"/>
            <w:left w:val="none" w:sz="0" w:space="0" w:color="auto"/>
            <w:bottom w:val="none" w:sz="0" w:space="0" w:color="auto"/>
            <w:right w:val="none" w:sz="0" w:space="0" w:color="auto"/>
          </w:divBdr>
        </w:div>
        <w:div w:id="1574122585">
          <w:marLeft w:val="0"/>
          <w:marRight w:val="0"/>
          <w:marTop w:val="0"/>
          <w:marBottom w:val="0"/>
          <w:divBdr>
            <w:top w:val="none" w:sz="0" w:space="0" w:color="auto"/>
            <w:left w:val="none" w:sz="0" w:space="0" w:color="auto"/>
            <w:bottom w:val="none" w:sz="0" w:space="0" w:color="auto"/>
            <w:right w:val="none" w:sz="0" w:space="0" w:color="auto"/>
          </w:divBdr>
        </w:div>
        <w:div w:id="1411467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Pages>
  <Words>4433</Words>
  <Characters>27928</Characters>
  <Application>Microsoft Office Word</Application>
  <DocSecurity>0</DocSecurity>
  <Lines>232</Lines>
  <Paragraphs>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32297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2020-12-20T07:28:00Z</dcterms:created>
  <dcterms:modified xsi:type="dcterms:W3CDTF">2021-01-01T17:32:00Z</dcterms:modified>
  <dc:title>Lieder</dc:title>
  <dc:creator>Freder, Johann</dc:creator>
  <dc:language>de</dc:language>
</cp:coreProperties>
</file>